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14="http://schemas.microsoft.com/office/word/2010/wordml"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8398669"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15a22427-dc1d-49f1-853a-d781cd4acb9d" w:id="1"/>
      <w:r>
        <w:rPr>
          <w:rFonts w:ascii="Times New Roman" w:hAnsi="Times New Roman"/>
          <w:b/>
          <w:i w:val="false"/>
          <w:color w:val="000000"/>
          <w:sz w:val="28"/>
        </w:rPr>
        <w:t xml:space="preserve">Министерство образования и науки Республики Дагестан </w:t>
      </w:r>
      <w:bookmarkEnd w:id="1"/>
    </w:p>
    <w:p>
      <w:pPr>
        <w:spacing w:before="0" w:after="0" w:line="408"/>
        <w:ind w:left="120"/>
        <w:jc w:val="center"/>
      </w:pPr>
      <w:bookmarkStart w:name="cd8dd4cf-9f0b-4620-ae4e-2e8ac1eada8a" w:id="2"/>
      <w:r>
        <w:rPr>
          <w:rFonts w:ascii="Times New Roman" w:hAnsi="Times New Roman"/>
          <w:b/>
          <w:i w:val="false"/>
          <w:color w:val="000000"/>
          <w:sz w:val="28"/>
        </w:rPr>
        <w:t>МО "Курахский район"</w:t>
      </w:r>
      <w:bookmarkEnd w:id="2"/>
    </w:p>
    <w:p>
      <w:pPr>
        <w:spacing w:before="0" w:after="0" w:line="408"/>
        <w:ind w:left="120"/>
        <w:jc w:val="center"/>
      </w:pPr>
      <w:r>
        <w:rPr>
          <w:rFonts w:ascii="Times New Roman" w:hAnsi="Times New Roman"/>
          <w:b/>
          <w:i w:val="false"/>
          <w:color w:val="000000"/>
          <w:sz w:val="28"/>
        </w:rPr>
        <w:t>МКОУ"Икринская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3754417)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«История.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f9a345b0-6ed1-40cd-b134-a0627a792844" w:id="3"/>
      <w:r>
        <w:rPr>
          <w:rFonts w:ascii="Times New Roman" w:hAnsi="Times New Roman"/>
          <w:b/>
          <w:i w:val="false"/>
          <w:color w:val="000000"/>
          <w:sz w:val="28"/>
        </w:rPr>
        <w:t>с.Икра</w:t>
      </w:r>
      <w:bookmarkEnd w:id="3"/>
      <w:r>
        <w:rPr>
          <w:rFonts w:ascii="Times New Roman" w:hAnsi="Times New Roman"/>
          <w:b/>
          <w:i w:val="false"/>
          <w:color w:val="000000"/>
          <w:sz w:val="28"/>
        </w:rPr>
        <w:t xml:space="preserve"> </w:t>
      </w:r>
      <w:bookmarkStart w:name="5f054d67-7e13-4d44-b6f5-418ed22395c6" w:id="4"/>
      <w:r>
        <w:rPr>
          <w:rFonts w:ascii="Times New Roman" w:hAnsi="Times New Roman"/>
          <w:b/>
          <w:i w:val="false"/>
          <w:color w:val="000000"/>
          <w:sz w:val="28"/>
        </w:rPr>
        <w:t>2023г.</w:t>
      </w:r>
      <w:bookmarkEnd w:id="4"/>
    </w:p>
    <w:p>
      <w:pPr>
        <w:spacing w:before="0" w:after="0"/>
        <w:ind w:left="120"/>
        <w:jc w:val="left"/>
      </w:pPr>
    </w:p>
    <w:bookmarkStart w:name="block-28398669" w:id="5"/>
    <w:p>
      <w:pPr>
        <w:sectPr>
          <w:pgSz w:w="11906" w:h="16383" w:orient="portrait"/>
        </w:sectPr>
      </w:pPr>
    </w:p>
    <w:bookmarkEnd w:id="5"/>
    <w:bookmarkEnd w:id="0"/>
    <w:bookmarkStart w:name="block-28398668" w:id="6"/>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pPr>
        <w:spacing w:before="0" w:after="0" w:line="264"/>
        <w:ind w:firstLine="600"/>
        <w:jc w:val="both"/>
      </w:pPr>
      <w:r>
        <w:rPr>
          <w:rFonts w:ascii="Times New Roman" w:hAnsi="Times New Roman"/>
          <w:b w:val="false"/>
          <w:i w:val="false"/>
          <w:color w:val="000000"/>
          <w:sz w:val="28"/>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pPr>
        <w:spacing w:before="0" w:after="0" w:line="264"/>
        <w:ind w:firstLine="600"/>
        <w:jc w:val="both"/>
      </w:pPr>
      <w:r>
        <w:rPr>
          <w:rFonts w:ascii="Times New Roman" w:hAnsi="Times New Roman"/>
          <w:b/>
          <w:i w:val="false"/>
          <w:color w:val="000000"/>
          <w:sz w:val="28"/>
        </w:rPr>
        <w:t xml:space="preserve">Целью </w:t>
      </w:r>
      <w:r>
        <w:rPr>
          <w:rFonts w:ascii="Times New Roman" w:hAnsi="Times New Roman"/>
          <w:b w:val="false"/>
          <w:i w:val="false"/>
          <w:color w:val="000000"/>
          <w:sz w:val="28"/>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pPr>
        <w:spacing w:before="0" w:after="0" w:line="264"/>
        <w:ind w:firstLine="600"/>
        <w:jc w:val="both"/>
      </w:pPr>
      <w:r>
        <w:rPr>
          <w:rFonts w:ascii="Times New Roman" w:hAnsi="Times New Roman"/>
          <w:b w:val="false"/>
          <w:i w:val="false"/>
          <w:color w:val="000000"/>
          <w:sz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pPr>
        <w:spacing w:before="0" w:after="0" w:line="264"/>
        <w:ind w:firstLine="600"/>
        <w:jc w:val="both"/>
      </w:pPr>
      <w:r>
        <w:rPr>
          <w:rFonts w:ascii="Times New Roman" w:hAnsi="Times New Roman"/>
          <w:b/>
          <w:i w:val="false"/>
          <w:color w:val="000000"/>
          <w:sz w:val="28"/>
        </w:rPr>
        <w:t xml:space="preserve">Задачами </w:t>
      </w:r>
      <w:r>
        <w:rPr>
          <w:rFonts w:ascii="Times New Roman" w:hAnsi="Times New Roman"/>
          <w:b w:val="false"/>
          <w:i w:val="false"/>
          <w:color w:val="000000"/>
          <w:sz w:val="28"/>
        </w:rPr>
        <w:t>изучения истории являются:</w:t>
      </w:r>
    </w:p>
    <w:p>
      <w:pPr>
        <w:spacing w:before="0" w:after="0" w:line="264"/>
        <w:ind w:firstLine="600"/>
        <w:jc w:val="both"/>
      </w:pPr>
      <w:r>
        <w:rPr>
          <w:rFonts w:ascii="Times New Roman" w:hAnsi="Times New Roman"/>
          <w:b w:val="false"/>
          <w:i w:val="false"/>
          <w:color w:val="000000"/>
          <w:sz w:val="28"/>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pPr>
        <w:spacing w:before="0" w:after="0" w:line="264"/>
        <w:ind w:firstLine="600"/>
        <w:jc w:val="both"/>
      </w:pPr>
      <w:r>
        <w:rPr>
          <w:rFonts w:ascii="Times New Roman" w:hAnsi="Times New Roman"/>
          <w:b w:val="false"/>
          <w:i w:val="false"/>
          <w:color w:val="000000"/>
          <w:sz w:val="28"/>
        </w:rPr>
        <w:t>освоение систематических знаний об истории России и всеобщей истории XX – начала XXI в.;</w:t>
      </w:r>
    </w:p>
    <w:p>
      <w:pPr>
        <w:spacing w:before="0" w:after="0" w:line="264"/>
        <w:ind w:firstLine="600"/>
        <w:jc w:val="both"/>
      </w:pPr>
      <w:r>
        <w:rPr>
          <w:rFonts w:ascii="Times New Roman" w:hAnsi="Times New Roman"/>
          <w:b w:val="false"/>
          <w:i w:val="false"/>
          <w:color w:val="000000"/>
          <w:sz w:val="28"/>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pPr>
        <w:spacing w:before="0" w:after="0" w:line="264"/>
        <w:ind w:firstLine="600"/>
        <w:jc w:val="both"/>
      </w:pPr>
      <w:r>
        <w:rPr>
          <w:rFonts w:ascii="Times New Roman" w:hAnsi="Times New Roman"/>
          <w:b w:val="false"/>
          <w:i w:val="false"/>
          <w:color w:val="000000"/>
          <w:sz w:val="28"/>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pPr>
        <w:spacing w:before="0" w:after="0" w:line="264"/>
        <w:ind w:firstLine="600"/>
        <w:jc w:val="both"/>
      </w:pPr>
      <w:r>
        <w:rPr>
          <w:rFonts w:ascii="Times New Roman" w:hAnsi="Times New Roman"/>
          <w:b w:val="false"/>
          <w:i w:val="false"/>
          <w:color w:val="000000"/>
          <w:sz w:val="28"/>
        </w:rPr>
        <w:t>работа с комплексами источников исторической и социальной информации, развитие учебно-проектной деятельности;</w:t>
      </w:r>
    </w:p>
    <w:p>
      <w:pPr>
        <w:spacing w:before="0" w:after="0" w:line="264"/>
        <w:ind w:firstLine="600"/>
        <w:jc w:val="both"/>
      </w:pPr>
      <w:r>
        <w:rPr>
          <w:rFonts w:ascii="Times New Roman" w:hAnsi="Times New Roman"/>
          <w:b w:val="false"/>
          <w:i w:val="false"/>
          <w:color w:val="000000"/>
          <w:sz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pPr>
        <w:spacing w:before="0" w:after="0" w:line="264"/>
        <w:ind w:firstLine="600"/>
        <w:jc w:val="both"/>
      </w:pPr>
      <w:r>
        <w:rPr>
          <w:rFonts w:ascii="Times New Roman" w:hAnsi="Times New Roman"/>
          <w:b w:val="false"/>
          <w:i w:val="false"/>
          <w:color w:val="000000"/>
          <w:sz w:val="28"/>
        </w:rPr>
        <w:t>развитие практики применения знаний и умений в социальной среде, общественной деятельности, межкультурном общении.</w:t>
      </w:r>
    </w:p>
    <w:p>
      <w:pPr>
        <w:spacing w:before="0" w:after="0" w:line="264"/>
        <w:ind w:firstLine="600"/>
        <w:jc w:val="both"/>
      </w:pPr>
      <w:r>
        <w:rPr>
          <w:rFonts w:ascii="Times New Roman" w:hAnsi="Times New Roman"/>
          <w:b w:val="false"/>
          <w:i w:val="false"/>
          <w:color w:val="000000"/>
          <w:sz w:val="28"/>
        </w:rPr>
        <w:t>Общее число часов, рекомендованных для изучения истории, – 136, в 10–11 классах по 2 часа в неделю при 34 учебных неделях.</w:t>
      </w:r>
    </w:p>
    <w:bookmarkStart w:name="block-28398668" w:id="7"/>
    <w:p>
      <w:pPr>
        <w:sectPr>
          <w:pgSz w:w="11906" w:h="16383" w:orient="portrait"/>
        </w:sectPr>
      </w:pPr>
    </w:p>
    <w:bookmarkEnd w:id="7"/>
    <w:bookmarkEnd w:id="6"/>
    <w:bookmarkStart w:name="block-28398673" w:id="8"/>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1914–1945 ГОДЫ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Понятие «Новейшее время». Хронологические рамки и периодизация Новейшей истории. </w:t>
      </w:r>
    </w:p>
    <w:p>
      <w:pPr>
        <w:spacing w:before="0" w:after="0" w:line="264"/>
        <w:ind w:firstLine="600"/>
        <w:jc w:val="both"/>
      </w:pPr>
      <w:r>
        <w:rPr>
          <w:rFonts w:ascii="Times New Roman" w:hAnsi="Times New Roman"/>
          <w:b w:val="false"/>
          <w:i w:val="false"/>
          <w:color w:val="000000"/>
          <w:sz w:val="28"/>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b w:val="false"/>
          <w:i w:val="false"/>
          <w:color w:val="000000"/>
          <w:sz w:val="28"/>
        </w:rPr>
        <w:t>XX</w:t>
      </w:r>
      <w:r>
        <w:rPr>
          <w:rFonts w:ascii="Times New Roman" w:hAnsi="Times New Roman"/>
          <w:b w:val="false"/>
          <w:i w:val="false"/>
          <w:color w:val="000000"/>
          <w:sz w:val="28"/>
        </w:rPr>
        <w:t xml:space="preserve"> веке.</w:t>
      </w:r>
    </w:p>
    <w:p>
      <w:pPr>
        <w:spacing w:before="0" w:after="0" w:line="264"/>
        <w:ind w:left="120"/>
        <w:jc w:val="both"/>
      </w:pPr>
    </w:p>
    <w:p>
      <w:pPr>
        <w:spacing w:before="0" w:after="0" w:line="264"/>
        <w:ind w:left="120"/>
        <w:jc w:val="both"/>
      </w:pPr>
      <w:r>
        <w:rPr>
          <w:rFonts w:ascii="Times New Roman" w:hAnsi="Times New Roman"/>
          <w:b/>
          <w:i w:val="false"/>
          <w:color w:val="000000"/>
          <w:sz w:val="28"/>
        </w:rPr>
        <w:t>Мир накануне и в годы Первой мировой войны</w:t>
      </w:r>
    </w:p>
    <w:p>
      <w:pPr>
        <w:spacing w:before="0" w:after="0" w:line="264"/>
        <w:ind w:firstLine="600"/>
        <w:jc w:val="both"/>
      </w:pPr>
      <w:r>
        <w:rPr>
          <w:rFonts w:ascii="Times New Roman" w:hAnsi="Times New Roman"/>
          <w:b w:val="false"/>
          <w:i/>
          <w:color w:val="000000"/>
          <w:sz w:val="28"/>
        </w:rPr>
        <w:t>Мир накануне Первой мировой войны.</w:t>
      </w:r>
      <w:r>
        <w:rPr>
          <w:rFonts w:ascii="Times New Roman" w:hAnsi="Times New Roman"/>
          <w:b w:val="false"/>
          <w:i w:val="false"/>
          <w:color w:val="000000"/>
          <w:sz w:val="28"/>
        </w:rPr>
        <w:t xml:space="preserve"> Мир в начале ХХ в</w:t>
      </w:r>
      <w:r>
        <w:rPr>
          <w:rFonts w:ascii="Times New Roman" w:hAnsi="Times New Roman"/>
          <w:b w:val="false"/>
          <w:i/>
          <w:color w:val="000000"/>
          <w:sz w:val="28"/>
        </w:rPr>
        <w:t>.</w:t>
      </w:r>
      <w:r>
        <w:rPr>
          <w:rFonts w:ascii="Times New Roman" w:hAnsi="Times New Roman"/>
          <w:b w:val="false"/>
          <w:i w:val="false"/>
          <w:color w:val="000000"/>
          <w:sz w:val="28"/>
        </w:rPr>
        <w:t xml:space="preserve">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 </w:t>
      </w:r>
    </w:p>
    <w:p>
      <w:pPr>
        <w:spacing w:before="0" w:after="0" w:line="264"/>
        <w:ind w:firstLine="600"/>
        <w:jc w:val="both"/>
      </w:pPr>
      <w:r>
        <w:rPr>
          <w:rFonts w:ascii="Times New Roman" w:hAnsi="Times New Roman"/>
          <w:b w:val="false"/>
          <w:i/>
          <w:color w:val="000000"/>
          <w:sz w:val="28"/>
        </w:rPr>
        <w:t>Первая мировая война. 1914–1918 гг.</w:t>
      </w:r>
      <w:r>
        <w:rPr>
          <w:rFonts w:ascii="Times New Roman" w:hAnsi="Times New Roman"/>
          <w:b w:val="false"/>
          <w:i w:val="false"/>
          <w:color w:val="000000"/>
          <w:sz w:val="28"/>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pPr>
        <w:spacing w:before="0" w:after="0" w:line="264"/>
        <w:ind w:left="120"/>
        <w:jc w:val="both"/>
      </w:pPr>
    </w:p>
    <w:p>
      <w:pPr>
        <w:spacing w:before="0" w:after="0" w:line="264"/>
        <w:ind w:left="120"/>
        <w:jc w:val="both"/>
      </w:pPr>
      <w:r>
        <w:rPr>
          <w:rFonts w:ascii="Times New Roman" w:hAnsi="Times New Roman"/>
          <w:b/>
          <w:i w:val="false"/>
          <w:color w:val="000000"/>
          <w:sz w:val="28"/>
        </w:rPr>
        <w:t>Мир в 1918–1938 гг.</w:t>
      </w:r>
    </w:p>
    <w:p>
      <w:pPr>
        <w:spacing w:before="0" w:after="0" w:line="264"/>
        <w:ind w:firstLine="600"/>
        <w:jc w:val="both"/>
      </w:pPr>
      <w:r>
        <w:rPr>
          <w:rFonts w:ascii="Times New Roman" w:hAnsi="Times New Roman"/>
          <w:b w:val="false"/>
          <w:i/>
          <w:color w:val="000000"/>
          <w:sz w:val="28"/>
        </w:rPr>
        <w:t xml:space="preserve">Распад империй и образование новых национальных государств в Европе. </w:t>
      </w:r>
      <w:r>
        <w:rPr>
          <w:rFonts w:ascii="Times New Roman" w:hAnsi="Times New Roman"/>
          <w:b w:val="false"/>
          <w:i w:val="false"/>
          <w:color w:val="000000"/>
          <w:sz w:val="28"/>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pPr>
        <w:spacing w:before="0" w:after="0" w:line="264"/>
        <w:ind w:firstLine="600"/>
        <w:jc w:val="both"/>
      </w:pPr>
      <w:r>
        <w:rPr>
          <w:rFonts w:ascii="Times New Roman" w:hAnsi="Times New Roman"/>
          <w:b w:val="false"/>
          <w:i/>
          <w:color w:val="000000"/>
          <w:sz w:val="28"/>
        </w:rPr>
        <w:t xml:space="preserve">Версальско-Вашингтонская система международных отношений. </w:t>
      </w:r>
      <w:r>
        <w:rPr>
          <w:rFonts w:ascii="Times New Roman" w:hAnsi="Times New Roman"/>
          <w:b w:val="false"/>
          <w:i w:val="false"/>
          <w:color w:val="000000"/>
          <w:sz w:val="28"/>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pPr>
        <w:spacing w:before="0" w:after="0" w:line="264"/>
        <w:ind w:firstLine="600"/>
        <w:jc w:val="both"/>
      </w:pPr>
      <w:r>
        <w:rPr>
          <w:rFonts w:ascii="Times New Roman" w:hAnsi="Times New Roman"/>
          <w:b w:val="false"/>
          <w:i/>
          <w:color w:val="000000"/>
          <w:sz w:val="28"/>
        </w:rPr>
        <w:t xml:space="preserve">Страны Европы и Северной Америки в 1920-е гг. </w:t>
      </w:r>
      <w:r>
        <w:rPr>
          <w:rFonts w:ascii="Times New Roman" w:hAnsi="Times New Roman"/>
          <w:b w:val="false"/>
          <w:i w:val="false"/>
          <w:color w:val="000000"/>
          <w:sz w:val="28"/>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pPr>
        <w:spacing w:before="0" w:after="0" w:line="264"/>
        <w:ind w:firstLine="600"/>
        <w:jc w:val="both"/>
      </w:pPr>
      <w:r>
        <w:rPr>
          <w:rFonts w:ascii="Times New Roman" w:hAnsi="Times New Roman"/>
          <w:b w:val="false"/>
          <w:i w:val="false"/>
          <w:color w:val="000000"/>
          <w:sz w:val="28"/>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pPr>
        <w:spacing w:before="0" w:after="0" w:line="264"/>
        <w:ind w:firstLine="600"/>
        <w:jc w:val="both"/>
      </w:pPr>
      <w:r>
        <w:rPr>
          <w:rFonts w:ascii="Times New Roman" w:hAnsi="Times New Roman"/>
          <w:b w:val="false"/>
          <w:i w:val="false"/>
          <w:color w:val="000000"/>
          <w:sz w:val="28"/>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pPr>
        <w:spacing w:before="0" w:after="0" w:line="264"/>
        <w:ind w:firstLine="600"/>
        <w:jc w:val="both"/>
      </w:pPr>
      <w:r>
        <w:rPr>
          <w:rFonts w:ascii="Times New Roman" w:hAnsi="Times New Roman"/>
          <w:b w:val="false"/>
          <w:i w:val="false"/>
          <w:color w:val="000000"/>
          <w:sz w:val="28"/>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pPr>
        <w:spacing w:before="0" w:after="0" w:line="264"/>
        <w:ind w:firstLine="600"/>
        <w:jc w:val="both"/>
      </w:pPr>
      <w:r>
        <w:rPr>
          <w:rFonts w:ascii="Times New Roman" w:hAnsi="Times New Roman"/>
          <w:b w:val="false"/>
          <w:i w:val="false"/>
          <w:color w:val="000000"/>
          <w:sz w:val="28"/>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pPr>
        <w:spacing w:before="0" w:after="0" w:line="264"/>
        <w:ind w:firstLine="600"/>
        <w:jc w:val="both"/>
      </w:pPr>
      <w:r>
        <w:rPr>
          <w:rFonts w:ascii="Times New Roman" w:hAnsi="Times New Roman"/>
          <w:b w:val="false"/>
          <w:i/>
          <w:color w:val="000000"/>
          <w:sz w:val="28"/>
        </w:rPr>
        <w:t xml:space="preserve">Страны Азии, Африки и Латинской Америки в 1918–1930 гг. </w:t>
      </w:r>
      <w:r>
        <w:rPr>
          <w:rFonts w:ascii="Times New Roman" w:hAnsi="Times New Roman"/>
          <w:b w:val="false"/>
          <w:i w:val="false"/>
          <w:color w:val="000000"/>
          <w:sz w:val="28"/>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pPr>
        <w:spacing w:before="0" w:after="0" w:line="264"/>
        <w:ind w:firstLine="600"/>
        <w:jc w:val="both"/>
      </w:pPr>
      <w:r>
        <w:rPr>
          <w:rFonts w:ascii="Times New Roman" w:hAnsi="Times New Roman"/>
          <w:b w:val="false"/>
          <w:i/>
          <w:color w:val="000000"/>
          <w:sz w:val="28"/>
        </w:rPr>
        <w:t xml:space="preserve">Международные отношения в 1930-е гг. </w:t>
      </w:r>
      <w:r>
        <w:rPr>
          <w:rFonts w:ascii="Times New Roman" w:hAnsi="Times New Roman"/>
          <w:b w:val="false"/>
          <w:i w:val="false"/>
          <w:color w:val="000000"/>
          <w:sz w:val="28"/>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pPr>
        <w:spacing w:before="0" w:after="0" w:line="264"/>
        <w:ind w:firstLine="600"/>
        <w:jc w:val="both"/>
      </w:pPr>
      <w:r>
        <w:rPr>
          <w:rFonts w:ascii="Times New Roman" w:hAnsi="Times New Roman"/>
          <w:b w:val="false"/>
          <w:i/>
          <w:color w:val="000000"/>
          <w:sz w:val="28"/>
        </w:rPr>
        <w:t xml:space="preserve">Развитие науки и культуры в 1914–1930-х гг. </w:t>
      </w:r>
      <w:r>
        <w:rPr>
          <w:rFonts w:ascii="Times New Roman" w:hAnsi="Times New Roman"/>
          <w:b w:val="false"/>
          <w:i w:val="false"/>
          <w:color w:val="000000"/>
          <w:sz w:val="28"/>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Вторая мировая война. 1939–1945 гг.</w:t>
      </w:r>
    </w:p>
    <w:p>
      <w:pPr>
        <w:spacing w:before="0" w:after="0" w:line="264"/>
        <w:ind w:firstLine="600"/>
        <w:jc w:val="both"/>
      </w:pPr>
      <w:r>
        <w:rPr>
          <w:rFonts w:ascii="Times New Roman" w:hAnsi="Times New Roman"/>
          <w:b w:val="false"/>
          <w:i/>
          <w:color w:val="000000"/>
          <w:sz w:val="28"/>
        </w:rPr>
        <w:t xml:space="preserve">Начало Второй мировой войны. </w:t>
      </w:r>
      <w:r>
        <w:rPr>
          <w:rFonts w:ascii="Times New Roman" w:hAnsi="Times New Roman"/>
          <w:b w:val="false"/>
          <w:i w:val="false"/>
          <w:color w:val="000000"/>
          <w:sz w:val="28"/>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pPr>
        <w:spacing w:before="0" w:after="0" w:line="264"/>
        <w:ind w:firstLine="600"/>
        <w:jc w:val="both"/>
      </w:pPr>
      <w:r>
        <w:rPr>
          <w:rFonts w:ascii="Times New Roman" w:hAnsi="Times New Roman"/>
          <w:b w:val="false"/>
          <w:i w:val="false"/>
          <w:color w:val="000000"/>
          <w:sz w:val="28"/>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pPr>
        <w:spacing w:before="0" w:after="0" w:line="264"/>
        <w:ind w:firstLine="600"/>
        <w:jc w:val="both"/>
      </w:pPr>
      <w:r>
        <w:rPr>
          <w:rFonts w:ascii="Times New Roman" w:hAnsi="Times New Roman"/>
          <w:b w:val="false"/>
          <w:i w:val="false"/>
          <w:color w:val="000000"/>
          <w:sz w:val="28"/>
        </w:rPr>
        <w:t>Холокост. Концентрационные лагеря. Принудительная трудовая миграция и насильственные переселения. Коллаборационизм. Движение Сопротивления.</w:t>
      </w:r>
    </w:p>
    <w:p>
      <w:pPr>
        <w:spacing w:before="0" w:after="0" w:line="264"/>
        <w:ind w:firstLine="600"/>
        <w:jc w:val="both"/>
      </w:pPr>
      <w:r>
        <w:rPr>
          <w:rFonts w:ascii="Times New Roman" w:hAnsi="Times New Roman"/>
          <w:b w:val="false"/>
          <w:i/>
          <w:color w:val="000000"/>
          <w:sz w:val="28"/>
        </w:rPr>
        <w:t>Коренной перелом, окончание и важнейшие итоги Второй мировой войны.</w:t>
      </w:r>
      <w:r>
        <w:rPr>
          <w:rFonts w:ascii="Times New Roman" w:hAnsi="Times New Roman"/>
          <w:b w:val="false"/>
          <w:i w:val="false"/>
          <w:color w:val="000000"/>
          <w:sz w:val="28"/>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pPr>
        <w:spacing w:before="0" w:after="0" w:line="264"/>
        <w:ind w:firstLine="600"/>
        <w:jc w:val="both"/>
      </w:pPr>
      <w:r>
        <w:rPr>
          <w:rFonts w:ascii="Times New Roman" w:hAnsi="Times New Roman"/>
          <w:b w:val="false"/>
          <w:i w:val="false"/>
          <w:color w:val="000000"/>
          <w:sz w:val="28"/>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pPr>
        <w:spacing w:before="0" w:after="0" w:line="264"/>
        <w:ind w:firstLine="600"/>
        <w:jc w:val="both"/>
      </w:pPr>
      <w:r>
        <w:rPr>
          <w:rFonts w:ascii="Times New Roman" w:hAnsi="Times New Roman"/>
          <w:b w:val="false"/>
          <w:i w:val="false"/>
          <w:color w:val="000000"/>
          <w:sz w:val="28"/>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pPr>
        <w:spacing w:before="0" w:after="0"/>
        <w:ind w:left="120"/>
        <w:jc w:val="left"/>
      </w:pPr>
      <w:bookmarkStart w:name="_Toc143611212" w:id="9"/>
      <w:bookmarkEnd w:id="9"/>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1914–1945 ГОДЫ</w:t>
      </w:r>
    </w:p>
    <w:p>
      <w:pPr>
        <w:spacing w:before="0" w:after="0" w:line="264"/>
        <w:ind w:left="120"/>
        <w:jc w:val="both"/>
      </w:pPr>
    </w:p>
    <w:p>
      <w:pPr>
        <w:spacing w:before="0" w:after="0" w:line="264"/>
        <w:ind w:left="120"/>
        <w:jc w:val="both"/>
      </w:pPr>
      <w:r>
        <w:rPr>
          <w:rFonts w:ascii="Times New Roman" w:hAnsi="Times New Roman"/>
          <w:b/>
          <w:i w:val="false"/>
          <w:color w:val="000000"/>
          <w:sz w:val="28"/>
        </w:rPr>
        <w:t>Россия в 1914–1922 гг.</w:t>
      </w:r>
    </w:p>
    <w:p>
      <w:pPr>
        <w:spacing w:before="0" w:after="0" w:line="264"/>
        <w:ind w:firstLine="600"/>
        <w:jc w:val="both"/>
      </w:pPr>
      <w:r>
        <w:rPr>
          <w:rFonts w:ascii="Times New Roman" w:hAnsi="Times New Roman"/>
          <w:b w:val="false"/>
          <w:i/>
          <w:color w:val="000000"/>
          <w:sz w:val="28"/>
        </w:rPr>
        <w:t>Россия и мир накануне Первой мировой войны.</w:t>
      </w:r>
      <w:r>
        <w:rPr>
          <w:rFonts w:ascii="Times New Roman" w:hAnsi="Times New Roman"/>
          <w:b w:val="false"/>
          <w:i w:val="false"/>
          <w:color w:val="000000"/>
          <w:sz w:val="28"/>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pPr>
        <w:spacing w:before="0" w:after="0" w:line="264"/>
        <w:ind w:firstLine="600"/>
        <w:jc w:val="both"/>
      </w:pPr>
      <w:r>
        <w:rPr>
          <w:rFonts w:ascii="Times New Roman" w:hAnsi="Times New Roman"/>
          <w:b w:val="false"/>
          <w:i/>
          <w:color w:val="000000"/>
          <w:sz w:val="28"/>
        </w:rPr>
        <w:t>Россия в Первой мировой войне.</w:t>
      </w:r>
      <w:r>
        <w:rPr>
          <w:rFonts w:ascii="Times New Roman" w:hAnsi="Times New Roman"/>
          <w:b w:val="false"/>
          <w:i w:val="false"/>
          <w:color w:val="000000"/>
          <w:sz w:val="28"/>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pPr>
        <w:spacing w:before="0" w:after="0" w:line="264"/>
        <w:ind w:firstLine="600"/>
        <w:jc w:val="both"/>
      </w:pPr>
      <w:r>
        <w:rPr>
          <w:rFonts w:ascii="Times New Roman" w:hAnsi="Times New Roman"/>
          <w:b w:val="false"/>
          <w:i w:val="false"/>
          <w:color w:val="000000"/>
          <w:sz w:val="28"/>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pPr>
        <w:spacing w:before="0" w:after="0" w:line="264"/>
        <w:ind w:firstLine="600"/>
        <w:jc w:val="both"/>
      </w:pPr>
      <w:r>
        <w:rPr>
          <w:rFonts w:ascii="Times New Roman" w:hAnsi="Times New Roman"/>
          <w:b w:val="false"/>
          <w:i/>
          <w:color w:val="000000"/>
          <w:sz w:val="28"/>
        </w:rPr>
        <w:t>Российская революция. Февраль 1917 г.</w:t>
      </w:r>
      <w:r>
        <w:rPr>
          <w:rFonts w:ascii="Times New Roman" w:hAnsi="Times New Roman"/>
          <w:b w:val="false"/>
          <w:i w:val="false"/>
          <w:color w:val="000000"/>
          <w:sz w:val="28"/>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pPr>
        <w:spacing w:before="0" w:after="0" w:line="264"/>
        <w:ind w:firstLine="600"/>
        <w:jc w:val="both"/>
      </w:pPr>
      <w:r>
        <w:rPr>
          <w:rFonts w:ascii="Times New Roman" w:hAnsi="Times New Roman"/>
          <w:b w:val="false"/>
          <w:i/>
          <w:color w:val="000000"/>
          <w:sz w:val="28"/>
        </w:rPr>
        <w:t>Российская революция. Октябрь 1917 г.</w:t>
      </w:r>
      <w:r>
        <w:rPr>
          <w:rFonts w:ascii="Times New Roman" w:hAnsi="Times New Roman"/>
          <w:b w:val="false"/>
          <w:i w:val="false"/>
          <w:color w:val="000000"/>
          <w:sz w:val="28"/>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pPr>
        <w:spacing w:before="0" w:after="0" w:line="264"/>
        <w:ind w:firstLine="600"/>
        <w:jc w:val="both"/>
      </w:pPr>
      <w:r>
        <w:rPr>
          <w:rFonts w:ascii="Times New Roman" w:hAnsi="Times New Roman"/>
          <w:b w:val="false"/>
          <w:i/>
          <w:color w:val="000000"/>
          <w:sz w:val="28"/>
        </w:rPr>
        <w:t>Первые революционные преобразования большевиков.</w:t>
      </w:r>
      <w:r>
        <w:rPr>
          <w:rFonts w:ascii="Times New Roman" w:hAnsi="Times New Roman"/>
          <w:b w:val="false"/>
          <w:i w:val="false"/>
          <w:color w:val="000000"/>
          <w:sz w:val="28"/>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pPr>
        <w:spacing w:before="0" w:after="0" w:line="264"/>
        <w:ind w:firstLine="600"/>
        <w:jc w:val="both"/>
      </w:pPr>
      <w:r>
        <w:rPr>
          <w:rFonts w:ascii="Times New Roman" w:hAnsi="Times New Roman"/>
          <w:b w:val="false"/>
          <w:i w:val="false"/>
          <w:color w:val="000000"/>
          <w:sz w:val="28"/>
        </w:rPr>
        <w:t>Экономическая политика советской власти. Национализация промышленности. «Военный коммунизм» в городе и деревне. План ГОЭРЛО</w:t>
      </w:r>
    </w:p>
    <w:p>
      <w:pPr>
        <w:spacing w:before="0" w:after="0" w:line="264"/>
        <w:ind w:firstLine="600"/>
        <w:jc w:val="both"/>
      </w:pPr>
      <w:r>
        <w:rPr>
          <w:rFonts w:ascii="Times New Roman" w:hAnsi="Times New Roman"/>
          <w:b w:val="false"/>
          <w:i/>
          <w:color w:val="000000"/>
          <w:sz w:val="28"/>
        </w:rPr>
        <w:t>Гражданская война.</w:t>
      </w:r>
      <w:r>
        <w:rPr>
          <w:rFonts w:ascii="Times New Roman" w:hAnsi="Times New Roman"/>
          <w:b w:val="false"/>
          <w:i w:val="false"/>
          <w:color w:val="000000"/>
          <w:sz w:val="28"/>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pPr>
        <w:spacing w:before="0" w:after="0" w:line="264"/>
        <w:ind w:firstLine="600"/>
        <w:jc w:val="both"/>
      </w:pPr>
      <w:r>
        <w:rPr>
          <w:rFonts w:ascii="Times New Roman" w:hAnsi="Times New Roman"/>
          <w:b w:val="false"/>
          <w:i w:val="false"/>
          <w:color w:val="000000"/>
          <w:sz w:val="28"/>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pPr>
        <w:spacing w:before="0" w:after="0" w:line="264"/>
        <w:ind w:firstLine="600"/>
        <w:jc w:val="both"/>
      </w:pPr>
      <w:r>
        <w:rPr>
          <w:rFonts w:ascii="Times New Roman" w:hAnsi="Times New Roman"/>
          <w:b w:val="false"/>
          <w:i/>
          <w:color w:val="000000"/>
          <w:sz w:val="28"/>
        </w:rPr>
        <w:t xml:space="preserve">Революция и Гражданская война на национальных окраинах. </w:t>
      </w:r>
      <w:r>
        <w:rPr>
          <w:rFonts w:ascii="Times New Roman" w:hAnsi="Times New Roman"/>
          <w:b w:val="false"/>
          <w:i w:val="false"/>
          <w:color w:val="000000"/>
          <w:sz w:val="28"/>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pPr>
        <w:spacing w:before="0" w:after="0" w:line="264"/>
        <w:ind w:firstLine="600"/>
        <w:jc w:val="both"/>
      </w:pPr>
      <w:r>
        <w:rPr>
          <w:rFonts w:ascii="Times New Roman" w:hAnsi="Times New Roman"/>
          <w:b w:val="false"/>
          <w:i/>
          <w:color w:val="000000"/>
          <w:sz w:val="28"/>
        </w:rPr>
        <w:t xml:space="preserve">Идеология и культура в годы Гражданской войны. </w:t>
      </w:r>
      <w:r>
        <w:rPr>
          <w:rFonts w:ascii="Times New Roman" w:hAnsi="Times New Roman"/>
          <w:b w:val="false"/>
          <w:i w:val="false"/>
          <w:color w:val="000000"/>
          <w:sz w:val="28"/>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pPr>
        <w:spacing w:before="0" w:after="0" w:line="264"/>
        <w:ind w:firstLine="600"/>
        <w:jc w:val="both"/>
      </w:pPr>
      <w:r>
        <w:rPr>
          <w:rFonts w:ascii="Times New Roman" w:hAnsi="Times New Roman"/>
          <w:b w:val="false"/>
          <w:i w:val="false"/>
          <w:color w:val="000000"/>
          <w:sz w:val="28"/>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pPr>
        <w:spacing w:before="0" w:after="0" w:line="264"/>
        <w:ind w:firstLine="600"/>
        <w:jc w:val="both"/>
      </w:pPr>
      <w:r>
        <w:rPr>
          <w:rFonts w:ascii="Times New Roman" w:hAnsi="Times New Roman"/>
          <w:b w:val="false"/>
          <w:i w:val="false"/>
          <w:color w:val="000000"/>
          <w:sz w:val="28"/>
        </w:rPr>
        <w:t>Наш край в 1914–1922 гг.</w:t>
      </w:r>
    </w:p>
    <w:p>
      <w:pPr>
        <w:spacing w:before="0" w:after="0" w:line="264"/>
        <w:ind w:firstLine="600"/>
        <w:jc w:val="both"/>
      </w:pPr>
      <w:r>
        <w:rPr>
          <w:rFonts w:ascii="Times New Roman" w:hAnsi="Times New Roman"/>
          <w:b/>
          <w:i w:val="false"/>
          <w:color w:val="000000"/>
          <w:sz w:val="28"/>
        </w:rPr>
        <w:t>Советский Союз в 1920–1930-е гг.</w:t>
      </w:r>
    </w:p>
    <w:p>
      <w:pPr>
        <w:spacing w:before="0" w:after="0" w:line="264"/>
        <w:ind w:firstLine="600"/>
        <w:jc w:val="both"/>
      </w:pPr>
      <w:r>
        <w:rPr>
          <w:rFonts w:ascii="Times New Roman" w:hAnsi="Times New Roman"/>
          <w:b w:val="false"/>
          <w:i/>
          <w:color w:val="000000"/>
          <w:sz w:val="28"/>
        </w:rPr>
        <w:t>СССР в 20-е годы.</w:t>
      </w:r>
      <w:r>
        <w:rPr>
          <w:rFonts w:ascii="Times New Roman" w:hAnsi="Times New Roman"/>
          <w:b w:val="false"/>
          <w:i w:val="false"/>
          <w:color w:val="000000"/>
          <w:sz w:val="28"/>
        </w:rPr>
        <w:t xml:space="preserve"> Последствия Первой мировой войны и Российской революции для демографии и экономики. Власть и церковь. </w:t>
      </w:r>
    </w:p>
    <w:p>
      <w:pPr>
        <w:spacing w:before="0" w:after="0" w:line="264"/>
        <w:ind w:firstLine="600"/>
        <w:jc w:val="both"/>
      </w:pPr>
      <w:r>
        <w:rPr>
          <w:rFonts w:ascii="Times New Roman" w:hAnsi="Times New Roman"/>
          <w:b w:val="false"/>
          <w:i w:val="false"/>
          <w:color w:val="000000"/>
          <w:sz w:val="28"/>
        </w:rPr>
        <w:t>Крестьянские восстания. Кронштадтское восстание. Переход от «военного коммунизма» к новой экономической политике.</w:t>
      </w:r>
    </w:p>
    <w:p>
      <w:pPr>
        <w:spacing w:before="0" w:after="0" w:line="264"/>
        <w:ind w:firstLine="600"/>
        <w:jc w:val="both"/>
      </w:pPr>
      <w:r>
        <w:rPr>
          <w:rFonts w:ascii="Times New Roman" w:hAnsi="Times New Roman"/>
          <w:b w:val="false"/>
          <w:i w:val="false"/>
          <w:color w:val="000000"/>
          <w:sz w:val="28"/>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pPr>
        <w:spacing w:before="0" w:after="0" w:line="264"/>
        <w:ind w:firstLine="600"/>
        <w:jc w:val="both"/>
      </w:pPr>
      <w:r>
        <w:rPr>
          <w:rFonts w:ascii="Times New Roman" w:hAnsi="Times New Roman"/>
          <w:b w:val="false"/>
          <w:i w:val="false"/>
          <w:color w:val="000000"/>
          <w:sz w:val="28"/>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pPr>
        <w:spacing w:before="0" w:after="0" w:line="264"/>
        <w:ind w:firstLine="600"/>
        <w:jc w:val="both"/>
      </w:pPr>
      <w:r>
        <w:rPr>
          <w:rFonts w:ascii="Times New Roman" w:hAnsi="Times New Roman"/>
          <w:b w:val="false"/>
          <w:i w:val="false"/>
          <w:color w:val="000000"/>
          <w:sz w:val="28"/>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pPr>
        <w:spacing w:before="0" w:after="0" w:line="264"/>
        <w:ind w:firstLine="600"/>
        <w:jc w:val="both"/>
      </w:pPr>
      <w:r>
        <w:rPr>
          <w:rFonts w:ascii="Times New Roman" w:hAnsi="Times New Roman"/>
          <w:b w:val="false"/>
          <w:i w:val="false"/>
          <w:color w:val="000000"/>
          <w:sz w:val="28"/>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pPr>
        <w:spacing w:before="0" w:after="0" w:line="264"/>
        <w:ind w:firstLine="600"/>
        <w:jc w:val="both"/>
      </w:pPr>
      <w:r>
        <w:rPr>
          <w:rFonts w:ascii="Times New Roman" w:hAnsi="Times New Roman"/>
          <w:b w:val="false"/>
          <w:i w:val="false"/>
          <w:color w:val="000000"/>
          <w:sz w:val="28"/>
        </w:rPr>
        <w:t xml:space="preserve">СССР – «Полоса признания». Отношения со странами Востока. Деятельность Коминтерна. Дипломатические конфликты с западными странами. </w:t>
      </w:r>
    </w:p>
    <w:p>
      <w:pPr>
        <w:spacing w:before="0" w:after="0" w:line="264"/>
        <w:ind w:firstLine="600"/>
        <w:jc w:val="both"/>
      </w:pPr>
      <w:r>
        <w:rPr>
          <w:rFonts w:ascii="Times New Roman" w:hAnsi="Times New Roman"/>
          <w:b w:val="false"/>
          <w:i w:val="false"/>
          <w:color w:val="000000"/>
          <w:sz w:val="28"/>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Pr>
          <w:rFonts w:ascii="Times New Roman" w:hAnsi="Times New Roman"/>
          <w:b w:val="false"/>
          <w:i/>
          <w:color w:val="000000"/>
          <w:sz w:val="28"/>
        </w:rPr>
        <w:t xml:space="preserve"> </w:t>
      </w:r>
    </w:p>
    <w:p>
      <w:pPr>
        <w:spacing w:before="0" w:after="0" w:line="264"/>
        <w:ind w:firstLine="600"/>
        <w:jc w:val="both"/>
      </w:pPr>
      <w:r>
        <w:rPr>
          <w:rFonts w:ascii="Times New Roman" w:hAnsi="Times New Roman"/>
          <w:b w:val="false"/>
          <w:i/>
          <w:color w:val="000000"/>
          <w:sz w:val="28"/>
        </w:rPr>
        <w:t xml:space="preserve">«Великий перелом». Индустриализация. </w:t>
      </w:r>
      <w:r>
        <w:rPr>
          <w:rFonts w:ascii="Times New Roman" w:hAnsi="Times New Roman"/>
          <w:b w:val="false"/>
          <w:i w:val="false"/>
          <w:color w:val="000000"/>
          <w:sz w:val="28"/>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pPr>
        <w:spacing w:before="0" w:after="0" w:line="264"/>
        <w:ind w:firstLine="600"/>
        <w:jc w:val="both"/>
      </w:pPr>
      <w:r>
        <w:rPr>
          <w:rFonts w:ascii="Times New Roman" w:hAnsi="Times New Roman"/>
          <w:b w:val="false"/>
          <w:i/>
          <w:color w:val="000000"/>
          <w:sz w:val="28"/>
        </w:rPr>
        <w:t xml:space="preserve">Коллективизация сельского хозяйства. </w:t>
      </w:r>
      <w:r>
        <w:rPr>
          <w:rFonts w:ascii="Times New Roman" w:hAnsi="Times New Roman"/>
          <w:b w:val="false"/>
          <w:i w:val="false"/>
          <w:color w:val="000000"/>
          <w:sz w:val="28"/>
        </w:rPr>
        <w:t>Цель и задачи коллективизации. Начало коллективизации. Раскулачивание. Голод 1932–1933 гг. Становление колхозной системы. Итоги коллективизации.</w:t>
      </w:r>
    </w:p>
    <w:p>
      <w:pPr>
        <w:spacing w:before="0" w:after="0" w:line="264"/>
        <w:ind w:firstLine="600"/>
        <w:jc w:val="both"/>
      </w:pPr>
      <w:r>
        <w:rPr>
          <w:rFonts w:ascii="Times New Roman" w:hAnsi="Times New Roman"/>
          <w:b w:val="false"/>
          <w:i/>
          <w:color w:val="000000"/>
          <w:sz w:val="28"/>
        </w:rPr>
        <w:t xml:space="preserve">СССР в 30-е годы. </w:t>
      </w:r>
      <w:r>
        <w:rPr>
          <w:rFonts w:ascii="Times New Roman" w:hAnsi="Times New Roman"/>
          <w:b w:val="false"/>
          <w:i w:val="false"/>
          <w:color w:val="000000"/>
          <w:sz w:val="28"/>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pPr>
        <w:spacing w:before="0" w:after="0" w:line="264"/>
        <w:ind w:firstLine="600"/>
        <w:jc w:val="both"/>
      </w:pPr>
      <w:r>
        <w:rPr>
          <w:rFonts w:ascii="Times New Roman" w:hAnsi="Times New Roman"/>
          <w:b w:val="false"/>
          <w:i w:val="false"/>
          <w:color w:val="000000"/>
          <w:sz w:val="28"/>
        </w:rPr>
        <w:t xml:space="preserve">Культурное пространство советского общества в 1930-е гг. Формирование «нового человека». Власть и церковь. Культурная революция. </w:t>
      </w:r>
    </w:p>
    <w:p>
      <w:pPr>
        <w:spacing w:before="0" w:after="0" w:line="264"/>
        <w:ind w:firstLine="600"/>
        <w:jc w:val="both"/>
      </w:pPr>
      <w:r>
        <w:rPr>
          <w:rFonts w:ascii="Times New Roman" w:hAnsi="Times New Roman"/>
          <w:b w:val="false"/>
          <w:i w:val="false"/>
          <w:color w:val="000000"/>
          <w:sz w:val="28"/>
        </w:rPr>
        <w:t xml:space="preserve">Достижения отечественной науки в 1930-е гг. Развитие здравоохранения и образования. </w:t>
      </w:r>
    </w:p>
    <w:p>
      <w:pPr>
        <w:spacing w:before="0" w:after="0" w:line="264"/>
        <w:ind w:firstLine="600"/>
        <w:jc w:val="both"/>
      </w:pPr>
      <w:r>
        <w:rPr>
          <w:rFonts w:ascii="Times New Roman" w:hAnsi="Times New Roman"/>
          <w:b w:val="false"/>
          <w:i w:val="false"/>
          <w:color w:val="000000"/>
          <w:sz w:val="28"/>
        </w:rPr>
        <w:t xml:space="preserve">Советское искусство 1930-х гг. Власть и культура. Советская литература. Советские кинематограф, музыка, изобразительное искусство, театр. </w:t>
      </w:r>
    </w:p>
    <w:p>
      <w:pPr>
        <w:spacing w:before="0" w:after="0" w:line="264"/>
        <w:ind w:firstLine="600"/>
        <w:jc w:val="both"/>
      </w:pPr>
      <w:r>
        <w:rPr>
          <w:rFonts w:ascii="Times New Roman" w:hAnsi="Times New Roman"/>
          <w:b w:val="false"/>
          <w:i w:val="false"/>
          <w:color w:val="000000"/>
          <w:sz w:val="28"/>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pPr>
        <w:spacing w:before="0" w:after="0" w:line="264"/>
        <w:ind w:firstLine="600"/>
        <w:jc w:val="both"/>
      </w:pPr>
      <w:r>
        <w:rPr>
          <w:rFonts w:ascii="Times New Roman" w:hAnsi="Times New Roman"/>
          <w:b w:val="false"/>
          <w:i w:val="false"/>
          <w:color w:val="000000"/>
          <w:sz w:val="28"/>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pPr>
        <w:spacing w:before="0" w:after="0" w:line="264"/>
        <w:ind w:firstLine="600"/>
        <w:jc w:val="both"/>
      </w:pPr>
      <w:r>
        <w:rPr>
          <w:rFonts w:ascii="Times New Roman" w:hAnsi="Times New Roman"/>
          <w:b w:val="false"/>
          <w:i w:val="false"/>
          <w:color w:val="000000"/>
          <w:sz w:val="28"/>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pPr>
        <w:spacing w:before="0" w:after="0" w:line="264"/>
        <w:ind w:firstLine="600"/>
        <w:jc w:val="both"/>
      </w:pPr>
      <w:r>
        <w:rPr>
          <w:rFonts w:ascii="Times New Roman" w:hAnsi="Times New Roman"/>
          <w:b w:val="false"/>
          <w:i w:val="false"/>
          <w:color w:val="000000"/>
          <w:sz w:val="28"/>
        </w:rPr>
        <w:t>Повторение и обобщение по разделу «Советский Союз в 1920–1930-е гг.».</w:t>
      </w:r>
    </w:p>
    <w:p>
      <w:pPr>
        <w:spacing w:before="0" w:after="0" w:line="264"/>
        <w:ind w:left="120"/>
        <w:jc w:val="both"/>
      </w:pPr>
    </w:p>
    <w:p>
      <w:pPr>
        <w:spacing w:before="0" w:after="0" w:line="264"/>
        <w:ind w:left="120"/>
        <w:jc w:val="both"/>
      </w:pPr>
      <w:r>
        <w:rPr>
          <w:rFonts w:ascii="Times New Roman" w:hAnsi="Times New Roman"/>
          <w:b/>
          <w:i w:val="false"/>
          <w:color w:val="000000"/>
          <w:sz w:val="28"/>
        </w:rPr>
        <w:t>Великая Отечественная война. 1941–1945 гг.</w:t>
      </w:r>
    </w:p>
    <w:p>
      <w:pPr>
        <w:spacing w:before="0" w:after="0" w:line="264"/>
        <w:ind w:firstLine="600"/>
        <w:jc w:val="both"/>
      </w:pPr>
      <w:r>
        <w:rPr>
          <w:rFonts w:ascii="Times New Roman" w:hAnsi="Times New Roman"/>
          <w:b w:val="false"/>
          <w:i/>
          <w:color w:val="000000"/>
          <w:sz w:val="28"/>
        </w:rPr>
        <w:t xml:space="preserve">Первый период войны. </w:t>
      </w:r>
      <w:r>
        <w:rPr>
          <w:rFonts w:ascii="Times New Roman" w:hAnsi="Times New Roman"/>
          <w:b w:val="false"/>
          <w:i w:val="false"/>
          <w:color w:val="000000"/>
          <w:sz w:val="28"/>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pPr>
        <w:spacing w:before="0" w:after="0" w:line="264"/>
        <w:ind w:firstLine="600"/>
        <w:jc w:val="both"/>
      </w:pPr>
      <w:r>
        <w:rPr>
          <w:rFonts w:ascii="Times New Roman" w:hAnsi="Times New Roman"/>
          <w:b w:val="false"/>
          <w:i w:val="false"/>
          <w:color w:val="000000"/>
          <w:sz w:val="28"/>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pPr>
        <w:spacing w:before="0" w:after="0" w:line="264"/>
        <w:ind w:firstLine="600"/>
        <w:jc w:val="both"/>
      </w:pPr>
      <w:r>
        <w:rPr>
          <w:rFonts w:ascii="Times New Roman" w:hAnsi="Times New Roman"/>
          <w:b w:val="false"/>
          <w:i w:val="false"/>
          <w:color w:val="000000"/>
          <w:sz w:val="28"/>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pPr>
        <w:spacing w:before="0" w:after="0" w:line="264"/>
        <w:ind w:firstLine="600"/>
        <w:jc w:val="both"/>
      </w:pPr>
      <w:r>
        <w:rPr>
          <w:rFonts w:ascii="Times New Roman" w:hAnsi="Times New Roman"/>
          <w:b w:val="false"/>
          <w:i/>
          <w:color w:val="000000"/>
          <w:sz w:val="28"/>
        </w:rPr>
        <w:t xml:space="preserve">Коренной перелом в ходе войны. </w:t>
      </w:r>
      <w:r>
        <w:rPr>
          <w:rFonts w:ascii="Times New Roman" w:hAnsi="Times New Roman"/>
          <w:b w:val="false"/>
          <w:i w:val="false"/>
          <w:color w:val="000000"/>
          <w:sz w:val="28"/>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pPr>
        <w:spacing w:before="0" w:after="0" w:line="264"/>
        <w:ind w:firstLine="600"/>
        <w:jc w:val="both"/>
      </w:pPr>
      <w:r>
        <w:rPr>
          <w:rFonts w:ascii="Times New Roman" w:hAnsi="Times New Roman"/>
          <w:b w:val="false"/>
          <w:i w:val="false"/>
          <w:color w:val="000000"/>
          <w:sz w:val="28"/>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pPr>
        <w:spacing w:before="0" w:after="0" w:line="264"/>
        <w:ind w:firstLine="600"/>
        <w:jc w:val="both"/>
      </w:pPr>
      <w:r>
        <w:rPr>
          <w:rFonts w:ascii="Times New Roman" w:hAnsi="Times New Roman"/>
          <w:b w:val="false"/>
          <w:i/>
          <w:color w:val="000000"/>
          <w:sz w:val="28"/>
        </w:rPr>
        <w:t xml:space="preserve">«Десять сталинских ударов» и изгнание врага с территории СССР. </w:t>
      </w:r>
      <w:r>
        <w:rPr>
          <w:rFonts w:ascii="Times New Roman" w:hAnsi="Times New Roman"/>
          <w:b w:val="false"/>
          <w:i w:val="false"/>
          <w:color w:val="000000"/>
          <w:sz w:val="28"/>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pPr>
        <w:spacing w:before="0" w:after="0" w:line="264"/>
        <w:ind w:firstLine="600"/>
        <w:jc w:val="both"/>
      </w:pPr>
      <w:r>
        <w:rPr>
          <w:rFonts w:ascii="Times New Roman" w:hAnsi="Times New Roman"/>
          <w:b w:val="false"/>
          <w:i/>
          <w:color w:val="000000"/>
          <w:sz w:val="28"/>
        </w:rPr>
        <w:t xml:space="preserve">Наука и культура в годы войны. </w:t>
      </w:r>
      <w:r>
        <w:rPr>
          <w:rFonts w:ascii="Times New Roman" w:hAnsi="Times New Roman"/>
          <w:b w:val="false"/>
          <w:i w:val="false"/>
          <w:color w:val="000000"/>
          <w:sz w:val="28"/>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pPr>
        <w:spacing w:before="0" w:after="0" w:line="264"/>
        <w:ind w:firstLine="600"/>
        <w:jc w:val="both"/>
      </w:pPr>
      <w:r>
        <w:rPr>
          <w:rFonts w:ascii="Times New Roman" w:hAnsi="Times New Roman"/>
          <w:b w:val="false"/>
          <w:i/>
          <w:color w:val="000000"/>
          <w:sz w:val="28"/>
        </w:rPr>
        <w:t xml:space="preserve">Окончание Второй мировой войны. </w:t>
      </w:r>
      <w:r>
        <w:rPr>
          <w:rFonts w:ascii="Times New Roman" w:hAnsi="Times New Roman"/>
          <w:b w:val="false"/>
          <w:i w:val="false"/>
          <w:color w:val="000000"/>
          <w:sz w:val="28"/>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pPr>
        <w:spacing w:before="0" w:after="0" w:line="264"/>
        <w:ind w:firstLine="600"/>
        <w:jc w:val="both"/>
      </w:pPr>
      <w:r>
        <w:rPr>
          <w:rFonts w:ascii="Times New Roman" w:hAnsi="Times New Roman"/>
          <w:b w:val="false"/>
          <w:i w:val="false"/>
          <w:color w:val="000000"/>
          <w:sz w:val="28"/>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pPr>
        <w:spacing w:before="0" w:after="0" w:line="264"/>
        <w:ind w:firstLine="600"/>
        <w:jc w:val="both"/>
      </w:pPr>
      <w:r>
        <w:rPr>
          <w:rFonts w:ascii="Times New Roman" w:hAnsi="Times New Roman"/>
          <w:b w:val="false"/>
          <w:i w:val="false"/>
          <w:color w:val="000000"/>
          <w:sz w:val="28"/>
        </w:rPr>
        <w:t xml:space="preserve">Наш край в 1941–1945 гг. </w:t>
      </w:r>
    </w:p>
    <w:p>
      <w:pPr>
        <w:spacing w:before="0" w:after="0" w:line="264"/>
        <w:ind w:firstLine="600"/>
        <w:jc w:val="both"/>
      </w:pPr>
      <w:r>
        <w:rPr>
          <w:rFonts w:ascii="Times New Roman" w:hAnsi="Times New Roman"/>
          <w:b w:val="false"/>
          <w:i w:val="false"/>
          <w:color w:val="000000"/>
          <w:sz w:val="28"/>
        </w:rPr>
        <w:t>Повторение и обобщение по теме «Великая Отечественная война 1941–1945 гг.».</w:t>
      </w:r>
    </w:p>
    <w:p>
      <w:pPr>
        <w:spacing w:before="0" w:after="0"/>
        <w:ind w:left="120"/>
        <w:jc w:val="left"/>
      </w:pPr>
      <w:bookmarkStart w:name="_Toc143611213" w:id="10"/>
      <w:bookmarkEnd w:id="10"/>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ind w:left="120"/>
        <w:jc w:val="left"/>
      </w:pPr>
      <w:bookmarkStart w:name="_Toc143611214" w:id="11"/>
      <w:bookmarkEnd w:id="11"/>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1945 ГОД – НАЧАЛО ХХI ВЕКА</w:t>
      </w:r>
    </w:p>
    <w:p>
      <w:pPr>
        <w:spacing w:before="0" w:after="0" w:line="264"/>
        <w:ind w:firstLine="600"/>
        <w:jc w:val="both"/>
      </w:pPr>
      <w:r>
        <w:rPr>
          <w:rFonts w:ascii="Times New Roman" w:hAnsi="Times New Roman"/>
          <w:b w:val="false"/>
          <w:i w:val="false"/>
          <w:color w:val="000000"/>
          <w:sz w:val="28"/>
        </w:rPr>
        <w:t xml:space="preserve">Мир во второй половине </w:t>
      </w:r>
      <w:r>
        <w:rPr>
          <w:rFonts w:ascii="Times New Roman" w:hAnsi="Times New Roman"/>
          <w:b w:val="false"/>
          <w:i w:val="false"/>
          <w:color w:val="000000"/>
          <w:sz w:val="28"/>
        </w:rPr>
        <w:t>XX</w:t>
      </w:r>
      <w:r>
        <w:rPr>
          <w:rFonts w:ascii="Times New Roman" w:hAnsi="Times New Roman"/>
          <w:b w:val="false"/>
          <w:i w:val="false"/>
          <w:color w:val="000000"/>
          <w:sz w:val="28"/>
        </w:rPr>
        <w:t xml:space="preserve"> – начале </w:t>
      </w:r>
      <w:r>
        <w:rPr>
          <w:rFonts w:ascii="Times New Roman" w:hAnsi="Times New Roman"/>
          <w:b w:val="false"/>
          <w:i w:val="false"/>
          <w:color w:val="000000"/>
          <w:sz w:val="28"/>
        </w:rPr>
        <w:t>XXI</w:t>
      </w:r>
      <w:r>
        <w:rPr>
          <w:rFonts w:ascii="Times New Roman" w:hAnsi="Times New Roman"/>
          <w:b w:val="false"/>
          <w:i w:val="false"/>
          <w:color w:val="000000"/>
          <w:sz w:val="28"/>
        </w:rPr>
        <w:t xml:space="preserve"> в. Интересы СССР, США, Великобритании и Франции в Европе и мире после войны.</w:t>
      </w:r>
    </w:p>
    <w:p>
      <w:pPr>
        <w:spacing w:before="0" w:after="0" w:line="264"/>
        <w:ind w:left="120"/>
        <w:jc w:val="both"/>
      </w:pPr>
    </w:p>
    <w:p>
      <w:pPr>
        <w:spacing w:before="0" w:after="0" w:line="264"/>
        <w:ind w:left="120"/>
        <w:jc w:val="both"/>
      </w:pPr>
      <w:r>
        <w:rPr>
          <w:rFonts w:ascii="Times New Roman" w:hAnsi="Times New Roman"/>
          <w:b/>
          <w:i w:val="false"/>
          <w:color w:val="000000"/>
          <w:sz w:val="28"/>
        </w:rPr>
        <w:t>США и страны Европы во второй половине XX – начале XXI в.</w:t>
      </w:r>
    </w:p>
    <w:p>
      <w:pPr>
        <w:spacing w:before="0" w:after="0" w:line="264"/>
        <w:ind w:firstLine="600"/>
        <w:jc w:val="both"/>
      </w:pPr>
      <w:r>
        <w:rPr>
          <w:rFonts w:ascii="Times New Roman" w:hAnsi="Times New Roman"/>
          <w:b w:val="false"/>
          <w:i/>
          <w:color w:val="000000"/>
          <w:sz w:val="28"/>
        </w:rPr>
        <w:t>США и страны Западной Европы во второй половине ХХ – начале XXI в.</w:t>
      </w:r>
      <w:r>
        <w:rPr>
          <w:rFonts w:ascii="Times New Roman" w:hAnsi="Times New Roman"/>
          <w:b w:val="false"/>
          <w:i w:val="false"/>
          <w:color w:val="000000"/>
          <w:sz w:val="28"/>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pPr>
        <w:spacing w:before="0" w:after="0" w:line="264"/>
        <w:ind w:firstLine="600"/>
        <w:jc w:val="both"/>
      </w:pPr>
      <w:r>
        <w:rPr>
          <w:rFonts w:ascii="Times New Roman" w:hAnsi="Times New Roman"/>
          <w:b w:val="false"/>
          <w:i w:val="false"/>
          <w:color w:val="000000"/>
          <w:sz w:val="28"/>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pPr>
        <w:spacing w:before="0" w:after="0" w:line="264"/>
        <w:ind w:firstLine="600"/>
        <w:jc w:val="both"/>
      </w:pPr>
      <w:r>
        <w:rPr>
          <w:rFonts w:ascii="Times New Roman" w:hAnsi="Times New Roman"/>
          <w:b w:val="false"/>
          <w:i w:val="false"/>
          <w:color w:val="000000"/>
          <w:sz w:val="28"/>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ХХI века. Создание Европейского союза.</w:t>
      </w:r>
    </w:p>
    <w:p>
      <w:pPr>
        <w:spacing w:before="0" w:after="0" w:line="264"/>
        <w:ind w:firstLine="600"/>
        <w:jc w:val="both"/>
      </w:pPr>
      <w:r>
        <w:rPr>
          <w:rFonts w:ascii="Times New Roman" w:hAnsi="Times New Roman"/>
          <w:b w:val="false"/>
          <w:i/>
          <w:color w:val="000000"/>
          <w:sz w:val="28"/>
        </w:rPr>
        <w:t>Страны Центральной и Восточной Европы во второй половине ХХ – начале ХХI в.</w:t>
      </w:r>
      <w:r>
        <w:rPr>
          <w:rFonts w:ascii="Times New Roman" w:hAnsi="Times New Roman"/>
          <w:b w:val="false"/>
          <w:i w:val="false"/>
          <w:color w:val="000000"/>
          <w:sz w:val="28"/>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p>
      <w:pPr>
        <w:spacing w:before="0" w:after="0" w:line="264"/>
        <w:ind w:left="120"/>
        <w:jc w:val="both"/>
      </w:pPr>
    </w:p>
    <w:p>
      <w:pPr>
        <w:spacing w:before="0" w:after="0" w:line="264"/>
        <w:ind w:left="120"/>
        <w:jc w:val="both"/>
      </w:pPr>
      <w:r>
        <w:rPr>
          <w:rFonts w:ascii="Times New Roman" w:hAnsi="Times New Roman"/>
          <w:b/>
          <w:i w:val="false"/>
          <w:color w:val="000000"/>
          <w:sz w:val="28"/>
        </w:rPr>
        <w:t>Страны Азии, Африки и Латинской Америки во второй половине ХХ – начале XXI в.</w:t>
      </w:r>
    </w:p>
    <w:p>
      <w:pPr>
        <w:spacing w:before="0" w:after="0" w:line="264"/>
        <w:ind w:firstLine="600"/>
        <w:jc w:val="both"/>
      </w:pPr>
      <w:r>
        <w:rPr>
          <w:rFonts w:ascii="Times New Roman" w:hAnsi="Times New Roman"/>
          <w:b w:val="false"/>
          <w:i/>
          <w:color w:val="000000"/>
          <w:sz w:val="28"/>
        </w:rPr>
        <w:t>Страны Азии во второй половине ХХ – начале ХХI в.</w:t>
      </w:r>
      <w:r>
        <w:rPr>
          <w:rFonts w:ascii="Times New Roman" w:hAnsi="Times New Roman"/>
          <w:b w:val="false"/>
          <w:i w:val="false"/>
          <w:color w:val="000000"/>
          <w:sz w:val="28"/>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pPr>
        <w:spacing w:before="0" w:after="0" w:line="264"/>
        <w:ind w:firstLine="600"/>
        <w:jc w:val="both"/>
      </w:pPr>
      <w:r>
        <w:rPr>
          <w:rFonts w:ascii="Times New Roman" w:hAnsi="Times New Roman"/>
          <w:b w:val="false"/>
          <w:i w:val="false"/>
          <w:color w:val="000000"/>
          <w:sz w:val="28"/>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 </w:t>
      </w:r>
    </w:p>
    <w:p>
      <w:pPr>
        <w:spacing w:before="0" w:after="0" w:line="264"/>
        <w:ind w:firstLine="600"/>
        <w:jc w:val="both"/>
      </w:pPr>
      <w:r>
        <w:rPr>
          <w:rFonts w:ascii="Times New Roman" w:hAnsi="Times New Roman"/>
          <w:b w:val="false"/>
          <w:i w:val="false"/>
          <w:color w:val="000000"/>
          <w:sz w:val="28"/>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pPr>
        <w:spacing w:before="0" w:after="0" w:line="264"/>
        <w:ind w:firstLine="600"/>
        <w:jc w:val="both"/>
      </w:pPr>
      <w:r>
        <w:rPr>
          <w:rFonts w:ascii="Times New Roman" w:hAnsi="Times New Roman"/>
          <w:b w:val="false"/>
          <w:i/>
          <w:color w:val="000000"/>
          <w:sz w:val="28"/>
        </w:rPr>
        <w:t xml:space="preserve">Страны Ближнего и Среднего Востока во второй половине ХХ – начале ХХI в. </w:t>
      </w:r>
      <w:r>
        <w:rPr>
          <w:rFonts w:ascii="Times New Roman" w:hAnsi="Times New Roman"/>
          <w:b w:val="false"/>
          <w:i w:val="false"/>
          <w:color w:val="000000"/>
          <w:sz w:val="28"/>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pPr>
        <w:spacing w:before="0" w:after="0" w:line="264"/>
        <w:ind w:firstLine="600"/>
        <w:jc w:val="both"/>
      </w:pPr>
      <w:r>
        <w:rPr>
          <w:rFonts w:ascii="Times New Roman" w:hAnsi="Times New Roman"/>
          <w:b w:val="false"/>
          <w:i/>
          <w:color w:val="000000"/>
          <w:sz w:val="28"/>
        </w:rPr>
        <w:t xml:space="preserve">Страны Тропической и Южной Африки. Освобождение от колониальной зависимости. </w:t>
      </w:r>
      <w:r>
        <w:rPr>
          <w:rFonts w:ascii="Times New Roman" w:hAnsi="Times New Roman"/>
          <w:b w:val="false"/>
          <w:i w:val="false"/>
          <w:color w:val="000000"/>
          <w:sz w:val="28"/>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pPr>
        <w:spacing w:before="0" w:after="0" w:line="264"/>
        <w:ind w:firstLine="600"/>
        <w:jc w:val="both"/>
      </w:pPr>
      <w:r>
        <w:rPr>
          <w:rFonts w:ascii="Times New Roman" w:hAnsi="Times New Roman"/>
          <w:b w:val="false"/>
          <w:i/>
          <w:color w:val="000000"/>
          <w:sz w:val="28"/>
        </w:rPr>
        <w:t>Страны Латинской Америки во второй половине ХХ – начале ХХI в.</w:t>
      </w:r>
      <w:r>
        <w:rPr>
          <w:rFonts w:ascii="Times New Roman" w:hAnsi="Times New Roman"/>
          <w:b w:val="false"/>
          <w:i w:val="false"/>
          <w:color w:val="000000"/>
          <w:sz w:val="28"/>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Международные отношения во второй половине ХХ – начале ХХI в.</w:t>
      </w:r>
    </w:p>
    <w:p>
      <w:pPr>
        <w:spacing w:before="0" w:after="0" w:line="264"/>
        <w:ind w:firstLine="600"/>
        <w:jc w:val="both"/>
      </w:pPr>
      <w:r>
        <w:rPr>
          <w:rFonts w:ascii="Times New Roman" w:hAnsi="Times New Roman"/>
          <w:b w:val="false"/>
          <w:i/>
          <w:color w:val="000000"/>
          <w:sz w:val="28"/>
        </w:rPr>
        <w:t>Международные отношения в конце 1940-х – конце 1980-х гг.</w:t>
      </w:r>
      <w:r>
        <w:rPr>
          <w:rFonts w:ascii="Times New Roman" w:hAnsi="Times New Roman"/>
          <w:b w:val="false"/>
          <w:i w:val="false"/>
          <w:color w:val="000000"/>
          <w:sz w:val="28"/>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pPr>
        <w:spacing w:before="0" w:after="0" w:line="264"/>
        <w:ind w:firstLine="600"/>
        <w:jc w:val="both"/>
      </w:pPr>
      <w:r>
        <w:rPr>
          <w:rFonts w:ascii="Times New Roman" w:hAnsi="Times New Roman"/>
          <w:b w:val="false"/>
          <w:i/>
          <w:color w:val="000000"/>
          <w:sz w:val="28"/>
        </w:rPr>
        <w:t xml:space="preserve">Международные отношения в 1990-е – 2023 г. </w:t>
      </w:r>
      <w:r>
        <w:rPr>
          <w:rFonts w:ascii="Times New Roman" w:hAnsi="Times New Roman"/>
          <w:b w:val="false"/>
          <w:i w:val="false"/>
          <w:color w:val="000000"/>
          <w:sz w:val="28"/>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pPr>
        <w:spacing w:before="0" w:after="0" w:line="264"/>
        <w:ind w:left="120"/>
        <w:jc w:val="both"/>
      </w:pPr>
    </w:p>
    <w:p>
      <w:pPr>
        <w:spacing w:before="0" w:after="0" w:line="264"/>
        <w:ind w:left="120"/>
        <w:jc w:val="both"/>
      </w:pPr>
      <w:r>
        <w:rPr>
          <w:rFonts w:ascii="Times New Roman" w:hAnsi="Times New Roman"/>
          <w:b/>
          <w:i w:val="false"/>
          <w:color w:val="000000"/>
          <w:sz w:val="28"/>
        </w:rPr>
        <w:t>Наука и культура во второй половине ХХ – начале ХХI в.</w:t>
      </w:r>
    </w:p>
    <w:p>
      <w:pPr>
        <w:spacing w:before="0" w:after="0" w:line="264"/>
        <w:ind w:firstLine="600"/>
        <w:jc w:val="both"/>
      </w:pPr>
      <w:r>
        <w:rPr>
          <w:rFonts w:ascii="Times New Roman" w:hAnsi="Times New Roman"/>
          <w:b w:val="false"/>
          <w:i/>
          <w:color w:val="000000"/>
          <w:sz w:val="28"/>
        </w:rPr>
        <w:t xml:space="preserve">Наука и культура во второй половине ХХ в. – начале ХХI в. </w:t>
      </w:r>
      <w:r>
        <w:rPr>
          <w:rFonts w:ascii="Times New Roman" w:hAnsi="Times New Roman"/>
          <w:b w:val="false"/>
          <w:i w:val="false"/>
          <w:color w:val="000000"/>
          <w:sz w:val="28"/>
        </w:rPr>
        <w:t xml:space="preserve">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 </w:t>
      </w:r>
    </w:p>
    <w:p>
      <w:pPr>
        <w:spacing w:before="0" w:after="0"/>
        <w:ind w:left="120"/>
        <w:jc w:val="left"/>
      </w:pPr>
      <w:bookmarkStart w:name="_Toc143611215" w:id="12"/>
      <w:bookmarkEnd w:id="12"/>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1945 ГОД – НАЧАЛО ХХI ВЕКА</w:t>
      </w:r>
    </w:p>
    <w:p>
      <w:pPr>
        <w:spacing w:before="0" w:after="0" w:line="264"/>
        <w:ind w:left="120"/>
        <w:jc w:val="both"/>
      </w:pPr>
    </w:p>
    <w:p>
      <w:pPr>
        <w:spacing w:before="0" w:after="0" w:line="264"/>
        <w:ind w:left="120"/>
        <w:jc w:val="both"/>
      </w:pPr>
      <w:r>
        <w:rPr>
          <w:rFonts w:ascii="Times New Roman" w:hAnsi="Times New Roman"/>
          <w:b/>
          <w:i w:val="false"/>
          <w:color w:val="000000"/>
          <w:sz w:val="28"/>
        </w:rPr>
        <w:t>СССР в 1945–1991 гг.</w:t>
      </w:r>
    </w:p>
    <w:p>
      <w:pPr>
        <w:spacing w:before="0" w:after="0" w:line="264"/>
        <w:ind w:firstLine="600"/>
        <w:jc w:val="both"/>
      </w:pPr>
      <w:r>
        <w:rPr>
          <w:rFonts w:ascii="Times New Roman" w:hAnsi="Times New Roman"/>
          <w:b w:val="false"/>
          <w:i/>
          <w:color w:val="000000"/>
          <w:sz w:val="28"/>
        </w:rPr>
        <w:t xml:space="preserve">СССР в послевоенные годы. </w:t>
      </w:r>
      <w:r>
        <w:rPr>
          <w:rFonts w:ascii="Times New Roman" w:hAnsi="Times New Roman"/>
          <w:b w:val="false"/>
          <w:i w:val="false"/>
          <w:color w:val="000000"/>
          <w:sz w:val="28"/>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pPr>
        <w:spacing w:before="0" w:after="0" w:line="264"/>
        <w:ind w:firstLine="600"/>
        <w:jc w:val="both"/>
      </w:pPr>
      <w:r>
        <w:rPr>
          <w:rFonts w:ascii="Times New Roman" w:hAnsi="Times New Roman"/>
          <w:b w:val="false"/>
          <w:i w:val="false"/>
          <w:color w:val="000000"/>
          <w:sz w:val="28"/>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pPr>
        <w:spacing w:before="0" w:after="0" w:line="264"/>
        <w:ind w:firstLine="600"/>
        <w:jc w:val="both"/>
      </w:pPr>
      <w:r>
        <w:rPr>
          <w:rFonts w:ascii="Times New Roman" w:hAnsi="Times New Roman"/>
          <w:b w:val="false"/>
          <w:i w:val="false"/>
          <w:color w:val="000000"/>
          <w:sz w:val="28"/>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pPr>
        <w:spacing w:before="0" w:after="0" w:line="264"/>
        <w:ind w:firstLine="600"/>
        <w:jc w:val="both"/>
      </w:pPr>
      <w:r>
        <w:rPr>
          <w:rFonts w:ascii="Times New Roman" w:hAnsi="Times New Roman"/>
          <w:b w:val="false"/>
          <w:i w:val="false"/>
          <w:color w:val="000000"/>
          <w:sz w:val="28"/>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pPr>
        <w:spacing w:before="0" w:after="0" w:line="264"/>
        <w:ind w:firstLine="600"/>
        <w:jc w:val="both"/>
      </w:pPr>
      <w:r>
        <w:rPr>
          <w:rFonts w:ascii="Times New Roman" w:hAnsi="Times New Roman"/>
          <w:b w:val="false"/>
          <w:i/>
          <w:color w:val="000000"/>
          <w:sz w:val="28"/>
        </w:rPr>
        <w:t xml:space="preserve">СССР в 1953–1964 гг. </w:t>
      </w:r>
      <w:r>
        <w:rPr>
          <w:rFonts w:ascii="Times New Roman" w:hAnsi="Times New Roman"/>
          <w:b w:val="false"/>
          <w:i w:val="false"/>
          <w:color w:val="000000"/>
          <w:sz w:val="28"/>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pPr>
        <w:spacing w:before="0" w:after="0" w:line="264"/>
        <w:ind w:firstLine="600"/>
        <w:jc w:val="both"/>
      </w:pPr>
      <w:r>
        <w:rPr>
          <w:rFonts w:ascii="Times New Roman" w:hAnsi="Times New Roman"/>
          <w:b w:val="false"/>
          <w:i w:val="false"/>
          <w:color w:val="000000"/>
          <w:sz w:val="28"/>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pPr>
        <w:spacing w:before="0" w:after="0" w:line="264"/>
        <w:ind w:firstLine="600"/>
        <w:jc w:val="both"/>
      </w:pPr>
      <w:r>
        <w:rPr>
          <w:rFonts w:ascii="Times New Roman" w:hAnsi="Times New Roman"/>
          <w:b w:val="false"/>
          <w:i w:val="false"/>
          <w:color w:val="000000"/>
          <w:sz w:val="28"/>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pPr>
        <w:spacing w:before="0" w:after="0" w:line="264"/>
        <w:ind w:firstLine="600"/>
        <w:jc w:val="both"/>
      </w:pPr>
      <w:r>
        <w:rPr>
          <w:rFonts w:ascii="Times New Roman" w:hAnsi="Times New Roman"/>
          <w:b w:val="false"/>
          <w:i w:val="false"/>
          <w:color w:val="000000"/>
          <w:sz w:val="28"/>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pPr>
        <w:spacing w:before="0" w:after="0" w:line="264"/>
        <w:ind w:firstLine="600"/>
        <w:jc w:val="both"/>
      </w:pPr>
      <w:r>
        <w:rPr>
          <w:rFonts w:ascii="Times New Roman" w:hAnsi="Times New Roman"/>
          <w:b w:val="false"/>
          <w:i w:val="false"/>
          <w:color w:val="000000"/>
          <w:sz w:val="28"/>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pPr>
        <w:spacing w:before="0" w:after="0" w:line="264"/>
        <w:ind w:firstLine="600"/>
        <w:jc w:val="both"/>
      </w:pPr>
      <w:r>
        <w:rPr>
          <w:rFonts w:ascii="Times New Roman" w:hAnsi="Times New Roman"/>
          <w:b w:val="false"/>
          <w:i w:val="false"/>
          <w:color w:val="000000"/>
          <w:sz w:val="28"/>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pPr>
        <w:spacing w:before="0" w:after="0" w:line="264"/>
        <w:ind w:firstLine="600"/>
        <w:jc w:val="both"/>
      </w:pPr>
      <w:r>
        <w:rPr>
          <w:rFonts w:ascii="Times New Roman" w:hAnsi="Times New Roman"/>
          <w:b w:val="false"/>
          <w:i/>
          <w:color w:val="000000"/>
          <w:sz w:val="28"/>
        </w:rPr>
        <w:t xml:space="preserve">СССР в 1964–1985 гг. </w:t>
      </w:r>
      <w:r>
        <w:rPr>
          <w:rFonts w:ascii="Times New Roman" w:hAnsi="Times New Roman"/>
          <w:b w:val="false"/>
          <w:i w:val="false"/>
          <w:color w:val="000000"/>
          <w:sz w:val="28"/>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pPr>
        <w:spacing w:before="0" w:after="0" w:line="264"/>
        <w:ind w:firstLine="600"/>
        <w:jc w:val="both"/>
      </w:pPr>
      <w:r>
        <w:rPr>
          <w:rFonts w:ascii="Times New Roman" w:hAnsi="Times New Roman"/>
          <w:b w:val="false"/>
          <w:i w:val="false"/>
          <w:color w:val="000000"/>
          <w:sz w:val="28"/>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pPr>
        <w:spacing w:before="0" w:after="0" w:line="264"/>
        <w:ind w:firstLine="600"/>
        <w:jc w:val="both"/>
      </w:pPr>
      <w:r>
        <w:rPr>
          <w:rFonts w:ascii="Times New Roman" w:hAnsi="Times New Roman"/>
          <w:b w:val="false"/>
          <w:i w:val="false"/>
          <w:color w:val="000000"/>
          <w:sz w:val="28"/>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pPr>
        <w:spacing w:before="0" w:after="0" w:line="264"/>
        <w:ind w:firstLine="600"/>
        <w:jc w:val="both"/>
      </w:pPr>
      <w:r>
        <w:rPr>
          <w:rFonts w:ascii="Times New Roman" w:hAnsi="Times New Roman"/>
          <w:b w:val="false"/>
          <w:i w:val="false"/>
          <w:color w:val="000000"/>
          <w:sz w:val="28"/>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pPr>
        <w:spacing w:before="0" w:after="0" w:line="264"/>
        <w:ind w:firstLine="600"/>
        <w:jc w:val="both"/>
      </w:pPr>
      <w:r>
        <w:rPr>
          <w:rFonts w:ascii="Times New Roman" w:hAnsi="Times New Roman"/>
          <w:b w:val="false"/>
          <w:i w:val="false"/>
          <w:color w:val="000000"/>
          <w:sz w:val="28"/>
        </w:rPr>
        <w:t xml:space="preserve">Повседневная жизнь советского общества в 1964–1985 гг. Общественные настроения. </w:t>
      </w:r>
    </w:p>
    <w:p>
      <w:pPr>
        <w:spacing w:before="0" w:after="0" w:line="264"/>
        <w:ind w:firstLine="600"/>
        <w:jc w:val="both"/>
      </w:pPr>
      <w:r>
        <w:rPr>
          <w:rFonts w:ascii="Times New Roman" w:hAnsi="Times New Roman"/>
          <w:b w:val="false"/>
          <w:i w:val="false"/>
          <w:color w:val="000000"/>
          <w:sz w:val="28"/>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pPr>
        <w:spacing w:before="0" w:after="0" w:line="264"/>
        <w:ind w:firstLine="600"/>
        <w:jc w:val="both"/>
      </w:pPr>
      <w:r>
        <w:rPr>
          <w:rFonts w:ascii="Times New Roman" w:hAnsi="Times New Roman"/>
          <w:b w:val="false"/>
          <w:i w:val="false"/>
          <w:color w:val="000000"/>
          <w:sz w:val="28"/>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pPr>
        <w:spacing w:before="0" w:after="0" w:line="264"/>
        <w:ind w:firstLine="600"/>
        <w:jc w:val="both"/>
      </w:pPr>
      <w:r>
        <w:rPr>
          <w:rFonts w:ascii="Times New Roman" w:hAnsi="Times New Roman"/>
          <w:b w:val="false"/>
          <w:i w:val="false"/>
          <w:color w:val="000000"/>
          <w:sz w:val="28"/>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pPr>
        <w:spacing w:before="0" w:after="0" w:line="264"/>
        <w:ind w:firstLine="600"/>
        <w:jc w:val="both"/>
      </w:pPr>
      <w:r>
        <w:rPr>
          <w:rFonts w:ascii="Times New Roman" w:hAnsi="Times New Roman"/>
          <w:b w:val="false"/>
          <w:i/>
          <w:color w:val="000000"/>
          <w:sz w:val="28"/>
        </w:rPr>
        <w:t xml:space="preserve">СССР в 1985–1991 гг. </w:t>
      </w:r>
      <w:r>
        <w:rPr>
          <w:rFonts w:ascii="Times New Roman" w:hAnsi="Times New Roman"/>
          <w:b w:val="false"/>
          <w:i w:val="false"/>
          <w:color w:val="000000"/>
          <w:sz w:val="28"/>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pPr>
        <w:spacing w:before="0" w:after="0" w:line="264"/>
        <w:ind w:firstLine="600"/>
        <w:jc w:val="both"/>
      </w:pPr>
      <w:r>
        <w:rPr>
          <w:rFonts w:ascii="Times New Roman" w:hAnsi="Times New Roman"/>
          <w:b w:val="false"/>
          <w:i w:val="false"/>
          <w:color w:val="000000"/>
          <w:sz w:val="28"/>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pPr>
        <w:spacing w:before="0" w:after="0" w:line="264"/>
        <w:ind w:firstLine="600"/>
        <w:jc w:val="both"/>
      </w:pPr>
      <w:r>
        <w:rPr>
          <w:rFonts w:ascii="Times New Roman" w:hAnsi="Times New Roman"/>
          <w:b w:val="false"/>
          <w:i w:val="false"/>
          <w:color w:val="000000"/>
          <w:sz w:val="28"/>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b w:val="false"/>
          <w:i w:val="false"/>
          <w:color w:val="000000"/>
          <w:sz w:val="28"/>
        </w:rPr>
        <w:t>I</w:t>
      </w:r>
      <w:r>
        <w:rPr>
          <w:rFonts w:ascii="Times New Roman" w:hAnsi="Times New Roman"/>
          <w:b w:val="false"/>
          <w:i w:val="false"/>
          <w:color w:val="000000"/>
          <w:sz w:val="28"/>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pPr>
        <w:spacing w:before="0" w:after="0" w:line="264"/>
        <w:ind w:firstLine="600"/>
        <w:jc w:val="both"/>
      </w:pPr>
      <w:r>
        <w:rPr>
          <w:rFonts w:ascii="Times New Roman" w:hAnsi="Times New Roman"/>
          <w:b w:val="false"/>
          <w:i w:val="false"/>
          <w:color w:val="000000"/>
          <w:sz w:val="28"/>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pPr>
        <w:spacing w:before="0" w:after="0" w:line="264"/>
        <w:ind w:firstLine="600"/>
        <w:jc w:val="both"/>
      </w:pPr>
      <w:r>
        <w:rPr>
          <w:rFonts w:ascii="Times New Roman" w:hAnsi="Times New Roman"/>
          <w:b w:val="false"/>
          <w:i w:val="false"/>
          <w:color w:val="000000"/>
          <w:sz w:val="28"/>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pPr>
        <w:spacing w:before="0" w:after="0" w:line="264"/>
        <w:ind w:left="120"/>
        <w:jc w:val="both"/>
      </w:pPr>
    </w:p>
    <w:p>
      <w:pPr>
        <w:spacing w:before="0" w:after="0" w:line="264"/>
        <w:ind w:left="120"/>
        <w:jc w:val="both"/>
      </w:pPr>
      <w:r>
        <w:rPr>
          <w:rFonts w:ascii="Times New Roman" w:hAnsi="Times New Roman"/>
          <w:b/>
          <w:i w:val="false"/>
          <w:color w:val="000000"/>
          <w:sz w:val="28"/>
        </w:rPr>
        <w:t>Российская Федерация в 1992 – начале 2020-х гг.</w:t>
      </w:r>
    </w:p>
    <w:p>
      <w:pPr>
        <w:spacing w:before="0" w:after="0" w:line="264"/>
        <w:ind w:firstLine="600"/>
        <w:jc w:val="both"/>
      </w:pPr>
      <w:r>
        <w:rPr>
          <w:rFonts w:ascii="Times New Roman" w:hAnsi="Times New Roman"/>
          <w:b w:val="false"/>
          <w:i/>
          <w:color w:val="000000"/>
          <w:sz w:val="28"/>
        </w:rPr>
        <w:t xml:space="preserve">Российская Федерация в 1990-е гг. </w:t>
      </w:r>
      <w:r>
        <w:rPr>
          <w:rFonts w:ascii="Times New Roman" w:hAnsi="Times New Roman"/>
          <w:b w:val="false"/>
          <w:i w:val="false"/>
          <w:color w:val="000000"/>
          <w:sz w:val="28"/>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pPr>
        <w:spacing w:before="0" w:after="0" w:line="264"/>
        <w:ind w:firstLine="600"/>
        <w:jc w:val="both"/>
      </w:pPr>
      <w:r>
        <w:rPr>
          <w:rFonts w:ascii="Times New Roman" w:hAnsi="Times New Roman"/>
          <w:b w:val="false"/>
          <w:i w:val="false"/>
          <w:color w:val="000000"/>
          <w:sz w:val="28"/>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pPr>
        <w:spacing w:before="0" w:after="0" w:line="264"/>
        <w:ind w:firstLine="600"/>
        <w:jc w:val="both"/>
      </w:pPr>
      <w:r>
        <w:rPr>
          <w:rFonts w:ascii="Times New Roman" w:hAnsi="Times New Roman"/>
          <w:b w:val="false"/>
          <w:i w:val="false"/>
          <w:color w:val="000000"/>
          <w:sz w:val="28"/>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pPr>
        <w:spacing w:before="0" w:after="0" w:line="264"/>
        <w:ind w:firstLine="600"/>
        <w:jc w:val="both"/>
      </w:pPr>
      <w:r>
        <w:rPr>
          <w:rFonts w:ascii="Times New Roman" w:hAnsi="Times New Roman"/>
          <w:b w:val="false"/>
          <w:i w:val="false"/>
          <w:color w:val="000000"/>
          <w:sz w:val="28"/>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pPr>
        <w:spacing w:before="0" w:after="0" w:line="264"/>
        <w:ind w:firstLine="600"/>
        <w:jc w:val="both"/>
      </w:pPr>
      <w:r>
        <w:rPr>
          <w:rFonts w:ascii="Times New Roman" w:hAnsi="Times New Roman"/>
          <w:b w:val="false"/>
          <w:i/>
          <w:color w:val="000000"/>
          <w:sz w:val="28"/>
        </w:rPr>
        <w:t>Россия в ХХI веке.</w:t>
      </w:r>
      <w:r>
        <w:rPr>
          <w:rFonts w:ascii="Times New Roman" w:hAnsi="Times New Roman"/>
          <w:b w:val="false"/>
          <w:i w:val="false"/>
          <w:color w:val="000000"/>
          <w:sz w:val="28"/>
        </w:rPr>
        <w:t xml:space="preserve"> Политические вызовы и новые приоритеты внутренней политики России в начале ХХI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pPr>
        <w:spacing w:before="0" w:after="0" w:line="264"/>
        <w:ind w:firstLine="600"/>
        <w:jc w:val="both"/>
      </w:pPr>
      <w:r>
        <w:rPr>
          <w:rFonts w:ascii="Times New Roman" w:hAnsi="Times New Roman"/>
          <w:b w:val="false"/>
          <w:i w:val="false"/>
          <w:color w:val="000000"/>
          <w:sz w:val="28"/>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pPr>
        <w:spacing w:before="0" w:after="0" w:line="264"/>
        <w:ind w:firstLine="600"/>
        <w:jc w:val="both"/>
      </w:pPr>
      <w:r>
        <w:rPr>
          <w:rFonts w:ascii="Times New Roman" w:hAnsi="Times New Roman"/>
          <w:b w:val="false"/>
          <w:i w:val="false"/>
          <w:color w:val="000000"/>
          <w:sz w:val="28"/>
        </w:rPr>
        <w:t>Социально-экономическое развитие России в начале ХХ</w:t>
      </w:r>
      <w:r>
        <w:rPr>
          <w:rFonts w:ascii="Times New Roman" w:hAnsi="Times New Roman"/>
          <w:b w:val="false"/>
          <w:i w:val="false"/>
          <w:color w:val="000000"/>
          <w:sz w:val="28"/>
        </w:rPr>
        <w:t>I</w:t>
      </w:r>
      <w:r>
        <w:rPr>
          <w:rFonts w:ascii="Times New Roman" w:hAnsi="Times New Roman"/>
          <w:b w:val="false"/>
          <w:i w:val="false"/>
          <w:color w:val="000000"/>
          <w:sz w:val="28"/>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pPr>
        <w:spacing w:before="0" w:after="0" w:line="264"/>
        <w:ind w:firstLine="600"/>
        <w:jc w:val="both"/>
      </w:pPr>
      <w:r>
        <w:rPr>
          <w:rFonts w:ascii="Times New Roman" w:hAnsi="Times New Roman"/>
          <w:b w:val="false"/>
          <w:i w:val="false"/>
          <w:color w:val="000000"/>
          <w:sz w:val="28"/>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b w:val="false"/>
          <w:i w:val="false"/>
          <w:color w:val="000000"/>
          <w:sz w:val="28"/>
        </w:rPr>
        <w:t>I</w:t>
      </w:r>
      <w:r>
        <w:rPr>
          <w:rFonts w:ascii="Times New Roman" w:hAnsi="Times New Roman"/>
          <w:b w:val="false"/>
          <w:i w:val="false"/>
          <w:color w:val="000000"/>
          <w:sz w:val="28"/>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pPr>
        <w:spacing w:before="0" w:after="0" w:line="264"/>
        <w:ind w:firstLine="600"/>
        <w:jc w:val="both"/>
      </w:pPr>
      <w:r>
        <w:rPr>
          <w:rFonts w:ascii="Times New Roman" w:hAnsi="Times New Roman"/>
          <w:b w:val="false"/>
          <w:i w:val="false"/>
          <w:color w:val="000000"/>
          <w:sz w:val="28"/>
        </w:rPr>
        <w:t>Внешняя политика в начале ХХ</w:t>
      </w:r>
      <w:r>
        <w:rPr>
          <w:rFonts w:ascii="Times New Roman" w:hAnsi="Times New Roman"/>
          <w:b w:val="false"/>
          <w:i w:val="false"/>
          <w:color w:val="000000"/>
          <w:sz w:val="28"/>
        </w:rPr>
        <w:t>I</w:t>
      </w:r>
      <w:r>
        <w:rPr>
          <w:rFonts w:ascii="Times New Roman" w:hAnsi="Times New Roman"/>
          <w:b w:val="false"/>
          <w:i w:val="false"/>
          <w:color w:val="000000"/>
          <w:sz w:val="28"/>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pPr>
        <w:spacing w:before="0" w:after="0" w:line="264"/>
        <w:ind w:firstLine="600"/>
        <w:jc w:val="both"/>
      </w:pPr>
      <w:r>
        <w:rPr>
          <w:rFonts w:ascii="Times New Roman" w:hAnsi="Times New Roman"/>
          <w:b w:val="false"/>
          <w:i w:val="false"/>
          <w:color w:val="000000"/>
          <w:sz w:val="28"/>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VIII созыва. </w:t>
      </w:r>
    </w:p>
    <w:p>
      <w:pPr>
        <w:spacing w:before="0" w:after="0" w:line="264"/>
        <w:ind w:firstLine="600"/>
        <w:jc w:val="both"/>
      </w:pPr>
      <w:r>
        <w:rPr>
          <w:rFonts w:ascii="Times New Roman" w:hAnsi="Times New Roman"/>
          <w:b w:val="false"/>
          <w:i w:val="false"/>
          <w:color w:val="000000"/>
          <w:sz w:val="28"/>
        </w:rPr>
        <w:t>Россия сегодня. Специальная военная операция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pPr>
        <w:spacing w:before="0" w:after="0" w:line="264"/>
        <w:ind w:firstLine="600"/>
        <w:jc w:val="both"/>
      </w:pPr>
      <w:r>
        <w:rPr>
          <w:rFonts w:ascii="Times New Roman" w:hAnsi="Times New Roman"/>
          <w:b w:val="false"/>
          <w:i w:val="false"/>
          <w:color w:val="000000"/>
          <w:sz w:val="28"/>
        </w:rPr>
        <w:t>Наш край в 1992–2022 гг.</w:t>
      </w:r>
    </w:p>
    <w:p>
      <w:pPr>
        <w:spacing w:before="0" w:after="0" w:line="264"/>
        <w:ind w:left="120"/>
        <w:jc w:val="both"/>
      </w:pPr>
      <w:r>
        <w:rPr>
          <w:rFonts w:ascii="Times New Roman" w:hAnsi="Times New Roman"/>
          <w:b w:val="false"/>
          <w:i w:val="false"/>
          <w:color w:val="000000"/>
          <w:sz w:val="28"/>
        </w:rPr>
        <w:t>Итоговое обобщение по курсу «История России. 1945 год – начало ХХI века».</w:t>
      </w:r>
    </w:p>
    <w:bookmarkStart w:name="block-28398673" w:id="13"/>
    <w:p>
      <w:pPr>
        <w:sectPr>
          <w:pgSz w:w="11906" w:h="16383" w:orient="portrait"/>
        </w:sectPr>
      </w:pPr>
    </w:p>
    <w:bookmarkEnd w:id="13"/>
    <w:bookmarkEnd w:id="8"/>
    <w:bookmarkStart w:name="block-28398672" w:id="14"/>
    <w:p>
      <w:pPr>
        <w:spacing w:before="0" w:after="0" w:line="264"/>
        <w:ind w:left="120"/>
        <w:jc w:val="both"/>
      </w:pPr>
      <w:r>
        <w:rPr>
          <w:rFonts w:ascii="Times New Roman" w:hAnsi="Times New Roman"/>
          <w:b/>
          <w:i w:val="false"/>
          <w:color w:val="000000"/>
          <w:sz w:val="28"/>
        </w:rPr>
        <w:t>ПЛАНИРУЕМЫЕ РЕЗУЛЬТАТЫ ОСВОЕНИЯ ПРОГРАММЫ ПО ИСТОРИИ НА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1) гражданского воспитания:</w:t>
      </w:r>
    </w:p>
    <w:p>
      <w:pPr>
        <w:spacing w:before="0" w:after="0" w:line="264"/>
        <w:ind w:firstLine="600"/>
        <w:jc w:val="both"/>
      </w:pPr>
      <w:r>
        <w:rPr>
          <w:rFonts w:ascii="Times New Roman" w:hAnsi="Times New Roman"/>
          <w:b w:val="false"/>
          <w:i w:val="false"/>
          <w:color w:val="000000"/>
          <w:sz w:val="28"/>
        </w:rPr>
        <w:t xml:space="preserve">осмысление сложившихся в российской истории традиций гражданского служения Отечеству; </w:t>
      </w:r>
    </w:p>
    <w:p>
      <w:pPr>
        <w:spacing w:before="0" w:after="0" w:line="264"/>
        <w:ind w:firstLine="600"/>
        <w:jc w:val="both"/>
      </w:pPr>
      <w:r>
        <w:rPr>
          <w:rFonts w:ascii="Times New Roman" w:hAnsi="Times New Roman"/>
          <w:b w:val="false"/>
          <w:i w:val="false"/>
          <w:color w:val="000000"/>
          <w:sz w:val="28"/>
        </w:rPr>
        <w:t xml:space="preserve">сформированность гражданской позиции обучающегося как активного и ответственного члена российского общества; </w:t>
      </w:r>
    </w:p>
    <w:p>
      <w:pPr>
        <w:spacing w:before="0" w:after="0" w:line="264"/>
        <w:ind w:firstLine="600"/>
        <w:jc w:val="both"/>
      </w:pPr>
      <w:r>
        <w:rPr>
          <w:rFonts w:ascii="Times New Roman" w:hAnsi="Times New Roman"/>
          <w:b w:val="false"/>
          <w:i w:val="false"/>
          <w:color w:val="000000"/>
          <w:sz w:val="28"/>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pPr>
        <w:spacing w:before="0" w:after="0" w:line="264"/>
        <w:ind w:firstLine="600"/>
        <w:jc w:val="both"/>
      </w:pPr>
      <w:r>
        <w:rPr>
          <w:rFonts w:ascii="Times New Roman" w:hAnsi="Times New Roman"/>
          <w:b w:val="false"/>
          <w:i w:val="false"/>
          <w:color w:val="000000"/>
          <w:sz w:val="28"/>
        </w:rPr>
        <w:t xml:space="preserve">принятие традиционных национальных,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pPr>
        <w:spacing w:before="0" w:after="0" w:line="264"/>
        <w:ind w:firstLine="600"/>
        <w:jc w:val="both"/>
      </w:pPr>
      <w:r>
        <w:rPr>
          <w:rFonts w:ascii="Times New Roman" w:hAnsi="Times New Roman"/>
          <w:b w:val="false"/>
          <w:i w:val="false"/>
          <w:color w:val="000000"/>
          <w:sz w:val="28"/>
        </w:rPr>
        <w:t xml:space="preserve">умение взаимодействовать с социальными институтами в соответствии с их функциями и назначением; </w:t>
      </w:r>
    </w:p>
    <w:p>
      <w:pPr>
        <w:spacing w:before="0" w:after="0" w:line="264"/>
        <w:ind w:firstLine="600"/>
        <w:jc w:val="both"/>
      </w:pPr>
      <w:r>
        <w:rPr>
          <w:rFonts w:ascii="Times New Roman" w:hAnsi="Times New Roman"/>
          <w:b w:val="false"/>
          <w:i w:val="false"/>
          <w:color w:val="000000"/>
          <w:sz w:val="28"/>
        </w:rPr>
        <w:t>готовность к гуманитарной и волонтерской деятельности;</w:t>
      </w:r>
    </w:p>
    <w:p>
      <w:pPr>
        <w:spacing w:before="0" w:after="0" w:line="264"/>
        <w:ind w:left="12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pPr>
        <w:spacing w:before="0" w:after="0" w:line="264"/>
        <w:ind w:firstLine="600"/>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pPr>
        <w:spacing w:before="0" w:after="0" w:line="264"/>
        <w:ind w:left="12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pPr>
        <w:spacing w:before="0" w:after="0" w:line="264"/>
        <w:ind w:left="12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 xml:space="preserve">представление об исторически сложившемся культурном многообразии своей страны и мира; </w:t>
      </w:r>
    </w:p>
    <w:p>
      <w:pPr>
        <w:spacing w:before="0" w:after="0" w:line="264"/>
        <w:ind w:firstLine="600"/>
        <w:jc w:val="both"/>
      </w:pPr>
      <w:r>
        <w:rPr>
          <w:rFonts w:ascii="Times New Roman" w:hAnsi="Times New Roman"/>
          <w:b w:val="false"/>
          <w:i w:val="false"/>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pPr>
        <w:spacing w:before="0" w:after="0" w:line="264"/>
        <w:ind w:firstLine="600"/>
        <w:jc w:val="both"/>
      </w:pPr>
      <w:r>
        <w:rPr>
          <w:rFonts w:ascii="Times New Roman" w:hAnsi="Times New Roman"/>
          <w:b w:val="false"/>
          <w:i w:val="false"/>
          <w:color w:val="000000"/>
          <w:sz w:val="28"/>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pPr>
        <w:spacing w:before="0" w:after="0" w:line="264"/>
        <w:ind w:left="120"/>
        <w:jc w:val="both"/>
      </w:pPr>
      <w:r>
        <w:rPr>
          <w:rFonts w:ascii="Times New Roman" w:hAnsi="Times New Roman"/>
          <w:b/>
          <w:i w:val="false"/>
          <w:color w:val="000000"/>
          <w:sz w:val="28"/>
        </w:rPr>
        <w:t>5) физического воспитания:</w:t>
      </w:r>
    </w:p>
    <w:p>
      <w:pPr>
        <w:spacing w:before="0" w:after="0" w:line="264"/>
        <w:ind w:firstLine="600"/>
        <w:jc w:val="both"/>
      </w:pPr>
      <w:r>
        <w:rPr>
          <w:rFonts w:ascii="Times New Roman" w:hAnsi="Times New Roman"/>
          <w:b w:val="false"/>
          <w:i w:val="false"/>
          <w:color w:val="000000"/>
          <w:sz w:val="28"/>
        </w:rPr>
        <w:t xml:space="preserve">осознание ценности жизни и необходимости ее сохранения (в том числе на основе примеров из истории); </w:t>
      </w:r>
    </w:p>
    <w:p>
      <w:pPr>
        <w:spacing w:before="0" w:after="0" w:line="264"/>
        <w:ind w:firstLine="600"/>
        <w:jc w:val="both"/>
      </w:pPr>
      <w:r>
        <w:rPr>
          <w:rFonts w:ascii="Times New Roman" w:hAnsi="Times New Roman"/>
          <w:b w:val="false"/>
          <w:i w:val="false"/>
          <w:color w:val="000000"/>
          <w:sz w:val="28"/>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pPr>
        <w:spacing w:before="0" w:after="0" w:line="264"/>
        <w:ind w:left="12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pPr>
        <w:spacing w:before="0" w:after="0" w:line="264"/>
        <w:ind w:firstLine="600"/>
        <w:jc w:val="both"/>
      </w:pPr>
      <w:r>
        <w:rPr>
          <w:rFonts w:ascii="Times New Roman" w:hAnsi="Times New Roman"/>
          <w:b w:val="false"/>
          <w:i w:val="false"/>
          <w:color w:val="000000"/>
          <w:sz w:val="28"/>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pPr>
        <w:spacing w:before="0" w:after="0" w:line="264"/>
        <w:ind w:firstLine="600"/>
        <w:jc w:val="both"/>
      </w:pPr>
      <w:r>
        <w:rPr>
          <w:rFonts w:ascii="Times New Roman" w:hAnsi="Times New Roman"/>
          <w:b w:val="false"/>
          <w:i w:val="false"/>
          <w:color w:val="000000"/>
          <w:sz w:val="28"/>
        </w:rPr>
        <w:t>мотивация и способность к образованию и самообразованию на протяжении всей жизни;</w:t>
      </w:r>
    </w:p>
    <w:p>
      <w:pPr>
        <w:spacing w:before="0" w:after="0" w:line="264"/>
        <w:ind w:left="12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pPr>
        <w:spacing w:before="0" w:after="0" w:line="264"/>
        <w:ind w:firstLine="600"/>
        <w:jc w:val="both"/>
      </w:pPr>
      <w:r>
        <w:rPr>
          <w:rFonts w:ascii="Times New Roman" w:hAnsi="Times New Roman"/>
          <w:b w:val="false"/>
          <w:i w:val="false"/>
          <w:color w:val="000000"/>
          <w:sz w:val="28"/>
        </w:rPr>
        <w:t>активное неприятие действий, приносящих вред окружающей природной и социальной среде;</w:t>
      </w:r>
    </w:p>
    <w:p>
      <w:pPr>
        <w:spacing w:before="0" w:after="0" w:line="264"/>
        <w:ind w:left="12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pPr>
        <w:spacing w:before="0" w:after="0" w:line="264"/>
        <w:ind w:firstLine="600"/>
        <w:jc w:val="both"/>
      </w:pPr>
      <w:r>
        <w:rPr>
          <w:rFonts w:ascii="Times New Roman" w:hAnsi="Times New Roman"/>
          <w:b w:val="false"/>
          <w:i w:val="false"/>
          <w:color w:val="000000"/>
          <w:sz w:val="28"/>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pPr>
        <w:spacing w:before="0" w:after="0" w:line="264"/>
        <w:ind w:firstLine="600"/>
        <w:jc w:val="both"/>
      </w:pPr>
      <w:r>
        <w:rPr>
          <w:rFonts w:ascii="Times New Roman" w:hAnsi="Times New Roman"/>
          <w:b w:val="false"/>
          <w:i w:val="false"/>
          <w:color w:val="000000"/>
          <w:sz w:val="28"/>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pPr>
        <w:spacing w:before="0" w:after="0" w:line="264"/>
        <w:ind w:left="120"/>
        <w:jc w:val="both"/>
      </w:pPr>
      <w:r>
        <w:rPr>
          <w:rFonts w:ascii="Times New Roman" w:hAnsi="Times New Roman"/>
          <w:b/>
          <w:i w:val="false"/>
          <w:color w:val="000000"/>
          <w:sz w:val="28"/>
        </w:rPr>
        <w:t>9) эмоциональный интеллект:</w:t>
      </w:r>
    </w:p>
    <w:p>
      <w:pPr>
        <w:spacing w:before="0" w:after="0" w:line="264"/>
        <w:ind w:firstLine="600"/>
        <w:jc w:val="both"/>
      </w:pPr>
      <w:r>
        <w:rPr>
          <w:rFonts w:ascii="Times New Roman" w:hAnsi="Times New Roman"/>
          <w:b w:val="false"/>
          <w:i w:val="false"/>
          <w:color w:val="000000"/>
          <w:sz w:val="28"/>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pPr>
        <w:spacing w:before="0" w:after="0" w:line="264"/>
        <w:ind w:left="120"/>
        <w:jc w:val="both"/>
      </w:pPr>
      <w:bookmarkStart w:name="_Toc142487931" w:id="15"/>
      <w:bookmarkEnd w:id="15"/>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В результате изучения истории на уровне </w:t>
      </w:r>
      <w:r>
        <w:rPr>
          <w:rFonts w:ascii="Times New Roman" w:hAnsi="Times New Roman"/>
          <w:b w:val="false"/>
          <w:i w:val="false"/>
          <w:color w:val="000000"/>
          <w:sz w:val="28"/>
        </w:rPr>
        <w:t xml:space="preserve">среднего </w:t>
      </w:r>
      <w:r>
        <w:rPr>
          <w:rFonts w:ascii="Times New Roman" w:hAnsi="Times New Roman"/>
          <w:b w:val="false"/>
          <w:i w:val="false"/>
          <w:color w:val="000000"/>
          <w:sz w:val="28"/>
        </w:rPr>
        <w:t xml:space="preserve">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формулировать проблему, вопрос, требующий решения; </w:t>
      </w:r>
    </w:p>
    <w:p>
      <w:pPr>
        <w:spacing w:before="0" w:after="0" w:line="264"/>
        <w:ind w:firstLine="600"/>
        <w:jc w:val="both"/>
      </w:pPr>
      <w:r>
        <w:rPr>
          <w:rFonts w:ascii="Times New Roman" w:hAnsi="Times New Roman"/>
          <w:b w:val="false"/>
          <w:i w:val="false"/>
          <w:color w:val="000000"/>
          <w:sz w:val="28"/>
        </w:rPr>
        <w:t xml:space="preserve">устанавливать существенный признак или основания для сравнения, классификации и обобщения; </w:t>
      </w:r>
    </w:p>
    <w:p>
      <w:pPr>
        <w:spacing w:before="0" w:after="0" w:line="264"/>
        <w:ind w:firstLine="600"/>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spacing w:before="0" w:after="0" w:line="264"/>
        <w:ind w:firstLine="600"/>
        <w:jc w:val="both"/>
      </w:pPr>
      <w:r>
        <w:rPr>
          <w:rFonts w:ascii="Times New Roman" w:hAnsi="Times New Roman"/>
          <w:b w:val="false"/>
          <w:i w:val="false"/>
          <w:color w:val="000000"/>
          <w:sz w:val="28"/>
        </w:rPr>
        <w:t>выявлять закономерные черты и противоречия в рассматриваемых явлениях;</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учетом анализа имеющихся ресурсов;</w:t>
      </w:r>
    </w:p>
    <w:p>
      <w:pPr>
        <w:spacing w:before="0" w:after="0" w:line="264"/>
        <w:ind w:firstLine="600"/>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определять познавательную задачу; намечать путь ее решения и осуществлять подбор исторического материала, объекта; </w:t>
      </w:r>
    </w:p>
    <w:p>
      <w:pPr>
        <w:spacing w:before="0" w:after="0" w:line="264"/>
        <w:ind w:firstLine="600"/>
        <w:jc w:val="both"/>
      </w:pPr>
      <w:r>
        <w:rPr>
          <w:rFonts w:ascii="Times New Roman" w:hAnsi="Times New Roman"/>
          <w:b w:val="false"/>
          <w:i w:val="false"/>
          <w:color w:val="000000"/>
          <w:sz w:val="28"/>
        </w:rPr>
        <w:t>владеть навыками учебно-исследовательской и проектной деятельности;</w:t>
      </w:r>
    </w:p>
    <w:p>
      <w:pPr>
        <w:spacing w:before="0" w:after="0" w:line="264"/>
        <w:ind w:firstLine="600"/>
        <w:jc w:val="both"/>
      </w:pPr>
      <w:r>
        <w:rPr>
          <w:rFonts w:ascii="Times New Roman" w:hAnsi="Times New Roman"/>
          <w:b w:val="false"/>
          <w:i w:val="false"/>
          <w:color w:val="000000"/>
          <w:sz w:val="28"/>
        </w:rPr>
        <w:t xml:space="preserve">осуществлять анализ объекта в соответствии с принципом историзма, основными процедурами исторического познания; </w:t>
      </w:r>
    </w:p>
    <w:p>
      <w:pPr>
        <w:spacing w:before="0" w:after="0" w:line="264"/>
        <w:ind w:firstLine="600"/>
        <w:jc w:val="both"/>
      </w:pPr>
      <w:r>
        <w:rPr>
          <w:rFonts w:ascii="Times New Roman" w:hAnsi="Times New Roman"/>
          <w:b w:val="false"/>
          <w:i w:val="false"/>
          <w:color w:val="000000"/>
          <w:sz w:val="28"/>
        </w:rPr>
        <w:t xml:space="preserve">систематизировать и обобщать исторические факты (в том числе в форме таблиц, схем); </w:t>
      </w:r>
    </w:p>
    <w:p>
      <w:pPr>
        <w:spacing w:before="0" w:after="0" w:line="264"/>
        <w:ind w:firstLine="600"/>
        <w:jc w:val="both"/>
      </w:pPr>
      <w:r>
        <w:rPr>
          <w:rFonts w:ascii="Times New Roman" w:hAnsi="Times New Roman"/>
          <w:b w:val="false"/>
          <w:i w:val="false"/>
          <w:color w:val="000000"/>
          <w:sz w:val="28"/>
        </w:rPr>
        <w:t xml:space="preserve">выявлять характерные признаки исторических явлений; </w:t>
      </w:r>
    </w:p>
    <w:p>
      <w:pPr>
        <w:spacing w:before="0" w:after="0" w:line="264"/>
        <w:ind w:firstLine="600"/>
        <w:jc w:val="both"/>
      </w:pPr>
      <w:r>
        <w:rPr>
          <w:rFonts w:ascii="Times New Roman" w:hAnsi="Times New Roman"/>
          <w:b w:val="false"/>
          <w:i w:val="false"/>
          <w:color w:val="000000"/>
          <w:sz w:val="28"/>
        </w:rPr>
        <w:t xml:space="preserve">раскрывать причинно-следственные связи событий прошлого и настоящего; </w:t>
      </w:r>
    </w:p>
    <w:p>
      <w:pPr>
        <w:spacing w:before="0" w:after="0" w:line="264"/>
        <w:ind w:firstLine="600"/>
        <w:jc w:val="both"/>
      </w:pPr>
      <w:r>
        <w:rPr>
          <w:rFonts w:ascii="Times New Roman" w:hAnsi="Times New Roman"/>
          <w:b w:val="false"/>
          <w:i w:val="false"/>
          <w:color w:val="000000"/>
          <w:sz w:val="28"/>
        </w:rPr>
        <w:t xml:space="preserve">сравнивать события, ситуации, определяя основания для сравнения, выявляя общие черты и различия; </w:t>
      </w:r>
    </w:p>
    <w:p>
      <w:pPr>
        <w:spacing w:before="0" w:after="0" w:line="264"/>
        <w:ind w:firstLine="600"/>
        <w:jc w:val="both"/>
      </w:pPr>
      <w:r>
        <w:rPr>
          <w:rFonts w:ascii="Times New Roman" w:hAnsi="Times New Roman"/>
          <w:b w:val="false"/>
          <w:i w:val="false"/>
          <w:color w:val="000000"/>
          <w:sz w:val="28"/>
        </w:rPr>
        <w:t xml:space="preserve">формулировать и обосновывать выводы; </w:t>
      </w:r>
    </w:p>
    <w:p>
      <w:pPr>
        <w:spacing w:before="0" w:after="0" w:line="264"/>
        <w:ind w:firstLine="600"/>
        <w:jc w:val="both"/>
      </w:pPr>
      <w:r>
        <w:rPr>
          <w:rFonts w:ascii="Times New Roman" w:hAnsi="Times New Roman"/>
          <w:b w:val="false"/>
          <w:i w:val="false"/>
          <w:color w:val="000000"/>
          <w:sz w:val="28"/>
        </w:rPr>
        <w:t xml:space="preserve">соотносить полученный результат с имеющимся историческим знанием; </w:t>
      </w:r>
    </w:p>
    <w:p>
      <w:pPr>
        <w:spacing w:before="0" w:after="0" w:line="264"/>
        <w:ind w:firstLine="600"/>
        <w:jc w:val="both"/>
      </w:pPr>
      <w:r>
        <w:rPr>
          <w:rFonts w:ascii="Times New Roman" w:hAnsi="Times New Roman"/>
          <w:b w:val="false"/>
          <w:i w:val="false"/>
          <w:color w:val="000000"/>
          <w:sz w:val="28"/>
        </w:rPr>
        <w:t xml:space="preserve">определять новизну и обоснованность полученного результата; </w:t>
      </w:r>
    </w:p>
    <w:p>
      <w:pPr>
        <w:spacing w:before="0" w:after="0" w:line="264"/>
        <w:ind w:firstLine="600"/>
        <w:jc w:val="both"/>
      </w:pPr>
      <w:r>
        <w:rPr>
          <w:rFonts w:ascii="Times New Roman" w:hAnsi="Times New Roman"/>
          <w:b w:val="false"/>
          <w:i w:val="false"/>
          <w:color w:val="000000"/>
          <w:sz w:val="28"/>
        </w:rPr>
        <w:t xml:space="preserve">представлять результаты своей деятельности в различных формах (сообщение, эссе, презентация, реферат, учебный проект и другие); </w:t>
      </w:r>
    </w:p>
    <w:p>
      <w:pPr>
        <w:spacing w:before="0" w:after="0" w:line="264"/>
        <w:ind w:firstLine="600"/>
        <w:jc w:val="both"/>
      </w:pPr>
      <w:r>
        <w:rPr>
          <w:rFonts w:ascii="Times New Roman" w:hAnsi="Times New Roman"/>
          <w:b w:val="false"/>
          <w:i w:val="false"/>
          <w:color w:val="000000"/>
          <w:sz w:val="28"/>
        </w:rPr>
        <w:t xml:space="preserve">объяснять сферу применения и значение проведенного учебного исследования в современном общественном контексте. </w:t>
      </w:r>
    </w:p>
    <w:p>
      <w:pPr>
        <w:spacing w:before="0" w:after="0" w:line="264"/>
        <w:ind w:left="12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pPr>
        <w:spacing w:before="0" w:after="0" w:line="264"/>
        <w:ind w:firstLine="600"/>
        <w:jc w:val="both"/>
      </w:pPr>
      <w:r>
        <w:rPr>
          <w:rFonts w:ascii="Times New Roman" w:hAnsi="Times New Roman"/>
          <w:b w:val="false"/>
          <w:i w:val="false"/>
          <w:color w:val="000000"/>
          <w:sz w:val="28"/>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pPr>
        <w:spacing w:before="0" w:after="0" w:line="264"/>
        <w:ind w:firstLine="600"/>
        <w:jc w:val="both"/>
      </w:pPr>
      <w:r>
        <w:rPr>
          <w:rFonts w:ascii="Times New Roman" w:hAnsi="Times New Roman"/>
          <w:b w:val="false"/>
          <w:i w:val="false"/>
          <w:color w:val="000000"/>
          <w:sz w:val="28"/>
        </w:rPr>
        <w:t xml:space="preserve">рассматривать комплексы источников, выявляя совпадения и различия их свидетельств; </w:t>
      </w:r>
    </w:p>
    <w:p>
      <w:pPr>
        <w:spacing w:before="0" w:after="0" w:line="264"/>
        <w:ind w:firstLine="600"/>
        <w:jc w:val="both"/>
      </w:pPr>
      <w:r>
        <w:rPr>
          <w:rFonts w:ascii="Times New Roman" w:hAnsi="Times New Roman"/>
          <w:b w:val="false"/>
          <w:i w:val="false"/>
          <w:color w:val="000000"/>
          <w:sz w:val="28"/>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pPr>
        <w:spacing w:before="0" w:after="0" w:line="264"/>
        <w:ind w:firstLine="600"/>
        <w:jc w:val="both"/>
      </w:pPr>
      <w:r>
        <w:rPr>
          <w:rFonts w:ascii="Times New Roman" w:hAnsi="Times New Roman"/>
          <w:b w:val="false"/>
          <w:i w:val="false"/>
          <w:color w:val="000000"/>
          <w:sz w:val="28"/>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представлять особенности взаимодействия людей в исторических обществах и современном мире; </w:t>
      </w:r>
    </w:p>
    <w:p>
      <w:pPr>
        <w:spacing w:before="0" w:after="0" w:line="264"/>
        <w:ind w:firstLine="600"/>
        <w:jc w:val="both"/>
      </w:pPr>
      <w:r>
        <w:rPr>
          <w:rFonts w:ascii="Times New Roman" w:hAnsi="Times New Roman"/>
          <w:b w:val="false"/>
          <w:i w:val="false"/>
          <w:color w:val="000000"/>
          <w:sz w:val="28"/>
        </w:rPr>
        <w:t xml:space="preserve">участвовать в обсуждении событий и личностей прошлого и современности, выявляя сходство и различие высказываемых оценок; </w:t>
      </w:r>
    </w:p>
    <w:p>
      <w:pPr>
        <w:spacing w:before="0" w:after="0" w:line="264"/>
        <w:ind w:firstLine="600"/>
        <w:jc w:val="both"/>
      </w:pPr>
      <w:r>
        <w:rPr>
          <w:rFonts w:ascii="Times New Roman" w:hAnsi="Times New Roman"/>
          <w:b w:val="false"/>
          <w:i w:val="false"/>
          <w:color w:val="000000"/>
          <w:sz w:val="28"/>
        </w:rPr>
        <w:t xml:space="preserve">излагать и аргументировать свою точку зрения в устном высказывании, письменном тексте; </w:t>
      </w:r>
    </w:p>
    <w:p>
      <w:pPr>
        <w:spacing w:before="0" w:after="0" w:line="264"/>
        <w:ind w:firstLine="600"/>
        <w:jc w:val="both"/>
      </w:pPr>
      <w:r>
        <w:rPr>
          <w:rFonts w:ascii="Times New Roman" w:hAnsi="Times New Roman"/>
          <w:b w:val="false"/>
          <w:i w:val="false"/>
          <w:color w:val="000000"/>
          <w:sz w:val="28"/>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pPr>
        <w:spacing w:before="0" w:after="0" w:line="264"/>
        <w:ind w:firstLine="600"/>
        <w:jc w:val="both"/>
      </w:pPr>
      <w:r>
        <w:rPr>
          <w:rFonts w:ascii="Times New Roman" w:hAnsi="Times New Roman"/>
          <w:b w:val="false"/>
          <w:i w:val="false"/>
          <w:color w:val="000000"/>
          <w:sz w:val="28"/>
        </w:rPr>
        <w:t>аргументированно вести диалог, уметь смягчать конфликтные ситуации.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pPr>
        <w:spacing w:before="0" w:after="0" w:line="264"/>
        <w:ind w:firstLine="600"/>
        <w:jc w:val="both"/>
      </w:pPr>
      <w:r>
        <w:rPr>
          <w:rFonts w:ascii="Times New Roman" w:hAnsi="Times New Roman"/>
          <w:b w:val="false"/>
          <w:i w:val="false"/>
          <w:color w:val="000000"/>
          <w:sz w:val="28"/>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pPr>
        <w:spacing w:before="0" w:after="0" w:line="264"/>
        <w:ind w:left="12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pPr>
        <w:spacing w:before="0" w:after="0" w:line="264"/>
        <w:ind w:firstLine="600"/>
        <w:jc w:val="both"/>
      </w:pPr>
      <w:r>
        <w:rPr>
          <w:rFonts w:ascii="Times New Roman" w:hAnsi="Times New Roman"/>
          <w:b w:val="false"/>
          <w:i w:val="false"/>
          <w:color w:val="000000"/>
          <w:sz w:val="28"/>
        </w:rPr>
        <w:t xml:space="preserve">планировать и осуществлять совместную работу, коллективные учебные проекты по истории, в том числе на региональном материале; </w:t>
      </w:r>
    </w:p>
    <w:p>
      <w:pPr>
        <w:spacing w:before="0" w:after="0" w:line="264"/>
        <w:ind w:firstLine="600"/>
        <w:jc w:val="both"/>
      </w:pPr>
      <w:r>
        <w:rPr>
          <w:rFonts w:ascii="Times New Roman" w:hAnsi="Times New Roman"/>
          <w:b w:val="false"/>
          <w:i w:val="false"/>
          <w:color w:val="000000"/>
          <w:sz w:val="28"/>
        </w:rPr>
        <w:t xml:space="preserve">определять свое участие в общей работе и координировать свои действия с другими членами команды; </w:t>
      </w:r>
    </w:p>
    <w:p>
      <w:pPr>
        <w:spacing w:before="0" w:after="0" w:line="264"/>
        <w:ind w:firstLine="600"/>
        <w:jc w:val="both"/>
      </w:pPr>
      <w:r>
        <w:rPr>
          <w:rFonts w:ascii="Times New Roman" w:hAnsi="Times New Roman"/>
          <w:b w:val="false"/>
          <w:i w:val="false"/>
          <w:color w:val="000000"/>
          <w:sz w:val="28"/>
        </w:rPr>
        <w:t xml:space="preserve">проявлять творчество и инициативу в индивидуальной и командной работе; </w:t>
      </w:r>
    </w:p>
    <w:p>
      <w:pPr>
        <w:spacing w:before="0" w:after="0" w:line="264"/>
        <w:ind w:firstLine="600"/>
        <w:jc w:val="both"/>
      </w:pPr>
      <w:r>
        <w:rPr>
          <w:rFonts w:ascii="Times New Roman" w:hAnsi="Times New Roman"/>
          <w:b w:val="false"/>
          <w:i w:val="false"/>
          <w:color w:val="000000"/>
          <w:sz w:val="28"/>
        </w:rPr>
        <w:t>оценивать полученные результаты и свой вклад в общую работу.</w:t>
      </w:r>
    </w:p>
    <w:p>
      <w:pPr>
        <w:spacing w:before="0" w:after="0" w:line="264"/>
        <w:ind w:left="120"/>
        <w:jc w:val="both"/>
      </w:pPr>
      <w:bookmarkStart w:name="_Toc142487932" w:id="16"/>
      <w:bookmarkEnd w:id="16"/>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истории на уровне </w:t>
      </w:r>
      <w:r>
        <w:rPr>
          <w:rFonts w:ascii="Times New Roman" w:hAnsi="Times New Roman"/>
          <w:b w:val="false"/>
          <w:i w:val="false"/>
          <w:color w:val="000000"/>
          <w:sz w:val="28"/>
        </w:rPr>
        <w:t>среднего</w:t>
      </w:r>
      <w:r>
        <w:rPr>
          <w:rFonts w:ascii="Times New Roman" w:hAnsi="Times New Roman"/>
          <w:b w:val="false"/>
          <w:i w:val="false"/>
          <w:color w:val="000000"/>
          <w:sz w:val="28"/>
        </w:rPr>
        <w:t xml:space="preserve"> общего образования </w:t>
      </w:r>
      <w:r>
        <w:rPr>
          <w:rFonts w:ascii="Times New Roman" w:hAnsi="Times New Roman"/>
          <w:b w:val="false"/>
          <w:i w:val="false"/>
          <w:color w:val="000000"/>
          <w:sz w:val="28"/>
        </w:rPr>
        <w:t>должны обеспечивать:</w:t>
      </w:r>
    </w:p>
    <w:p>
      <w:pPr>
        <w:spacing w:before="0" w:after="0" w:line="264"/>
        <w:ind w:firstLine="600"/>
        <w:jc w:val="both"/>
      </w:pPr>
      <w:r>
        <w:rPr>
          <w:rFonts w:ascii="Times New Roman" w:hAnsi="Times New Roman"/>
          <w:b w:val="false"/>
          <w:i w:val="false"/>
          <w:color w:val="000000"/>
          <w:sz w:val="28"/>
        </w:rPr>
        <w:t>1)</w:t>
      </w:r>
      <w:r>
        <w:rPr>
          <w:rFonts w:ascii="Times New Roman" w:hAnsi="Times New Roman"/>
          <w:b w:val="false"/>
          <w:i w:val="false"/>
          <w:color w:val="000000"/>
          <w:sz w:val="28"/>
        </w:rPr>
        <w:t xml:space="preserve"> </w:t>
      </w:r>
      <w:r>
        <w:rPr>
          <w:rFonts w:ascii="Times New Roman" w:hAnsi="Times New Roman"/>
          <w:b w:val="false"/>
          <w:i w:val="false"/>
          <w:color w:val="000000"/>
          <w:sz w:val="28"/>
        </w:rPr>
        <w:t>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pPr>
        <w:spacing w:before="0" w:after="0" w:line="264"/>
        <w:ind w:firstLine="600"/>
        <w:jc w:val="both"/>
      </w:pPr>
      <w:r>
        <w:rPr>
          <w:rFonts w:ascii="Times New Roman" w:hAnsi="Times New Roman"/>
          <w:b w:val="false"/>
          <w:i w:val="false"/>
          <w:color w:val="000000"/>
          <w:sz w:val="28"/>
        </w:rPr>
        <w:t>2)</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pPr>
        <w:spacing w:before="0" w:after="0" w:line="264"/>
        <w:ind w:firstLine="600"/>
        <w:jc w:val="both"/>
      </w:pPr>
      <w:r>
        <w:rPr>
          <w:rFonts w:ascii="Times New Roman" w:hAnsi="Times New Roman"/>
          <w:b w:val="false"/>
          <w:i w:val="false"/>
          <w:color w:val="000000"/>
          <w:sz w:val="28"/>
        </w:rPr>
        <w:t>3)</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spacing w:before="0" w:after="0" w:line="264"/>
        <w:ind w:firstLine="600"/>
        <w:jc w:val="both"/>
      </w:pPr>
      <w:r>
        <w:rPr>
          <w:rFonts w:ascii="Times New Roman" w:hAnsi="Times New Roman"/>
          <w:b w:val="false"/>
          <w:i w:val="false"/>
          <w:color w:val="000000"/>
          <w:sz w:val="28"/>
        </w:rPr>
        <w:t>4)</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spacing w:before="0" w:after="0" w:line="264"/>
        <w:ind w:firstLine="600"/>
        <w:jc w:val="both"/>
      </w:pPr>
      <w:r>
        <w:rPr>
          <w:rFonts w:ascii="Times New Roman" w:hAnsi="Times New Roman"/>
          <w:b w:val="false"/>
          <w:i w:val="false"/>
          <w:color w:val="000000"/>
          <w:sz w:val="28"/>
        </w:rPr>
        <w:t>5)</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pPr>
        <w:spacing w:before="0" w:after="0" w:line="264"/>
        <w:ind w:firstLine="600"/>
        <w:jc w:val="both"/>
      </w:pPr>
      <w:r>
        <w:rPr>
          <w:rFonts w:ascii="Times New Roman" w:hAnsi="Times New Roman"/>
          <w:b w:val="false"/>
          <w:i w:val="false"/>
          <w:color w:val="000000"/>
          <w:sz w:val="28"/>
        </w:rPr>
        <w:t>6)</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spacing w:before="0" w:after="0" w:line="264"/>
        <w:ind w:firstLine="600"/>
        <w:jc w:val="both"/>
      </w:pPr>
      <w:r>
        <w:rPr>
          <w:rFonts w:ascii="Times New Roman" w:hAnsi="Times New Roman"/>
          <w:b w:val="false"/>
          <w:i w:val="false"/>
          <w:color w:val="000000"/>
          <w:sz w:val="28"/>
        </w:rPr>
        <w:t>7)</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8)</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9)</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pPr>
        <w:spacing w:before="0" w:after="0" w:line="264"/>
        <w:ind w:firstLine="600"/>
        <w:jc w:val="both"/>
      </w:pPr>
      <w:r>
        <w:rPr>
          <w:rFonts w:ascii="Times New Roman" w:hAnsi="Times New Roman"/>
          <w:b w:val="false"/>
          <w:i w:val="false"/>
          <w:color w:val="000000"/>
          <w:sz w:val="28"/>
        </w:rPr>
        <w:t>10)</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pPr>
        <w:spacing w:before="0" w:after="0" w:line="264"/>
        <w:ind w:firstLine="600"/>
        <w:jc w:val="both"/>
      </w:pPr>
      <w:r>
        <w:rPr>
          <w:rFonts w:ascii="Times New Roman" w:hAnsi="Times New Roman"/>
          <w:b w:val="false"/>
          <w:i w:val="false"/>
          <w:color w:val="000000"/>
          <w:sz w:val="28"/>
        </w:rPr>
        <w:t>11)</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pPr>
        <w:spacing w:before="0" w:after="0" w:line="264"/>
        <w:ind w:firstLine="600"/>
        <w:jc w:val="both"/>
      </w:pPr>
      <w:r>
        <w:rPr>
          <w:rFonts w:ascii="Times New Roman" w:hAnsi="Times New Roman"/>
          <w:b w:val="false"/>
          <w:i w:val="false"/>
          <w:color w:val="000000"/>
          <w:sz w:val="28"/>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pPr>
        <w:spacing w:before="0" w:after="0" w:line="264"/>
        <w:ind w:firstLine="600"/>
        <w:jc w:val="both"/>
      </w:pPr>
      <w:r>
        <w:rPr>
          <w:rFonts w:ascii="Times New Roman" w:hAnsi="Times New Roman"/>
          <w:b w:val="false"/>
          <w:i w:val="false"/>
          <w:color w:val="000000"/>
          <w:sz w:val="28"/>
        </w:rPr>
        <w:t>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10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pPr>
        <w:spacing w:before="0" w:after="0" w:line="264"/>
        <w:ind w:firstLine="600"/>
        <w:jc w:val="both"/>
      </w:pPr>
      <w:r>
        <w:rPr>
          <w:rFonts w:ascii="Times New Roman" w:hAnsi="Times New Roman"/>
          <w:b w:val="false"/>
          <w:i w:val="false"/>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наиболее значимые события истории России 1914–1945 гг., объяснять их особую значимость для истории нашей страны;</w:t>
      </w:r>
    </w:p>
    <w:p>
      <w:pPr>
        <w:spacing w:before="0" w:after="0" w:line="264"/>
        <w:ind w:firstLine="600"/>
        <w:jc w:val="both"/>
      </w:pPr>
      <w:r>
        <w:rPr>
          <w:rFonts w:ascii="Times New Roman" w:hAnsi="Times New Roman"/>
          <w:b w:val="false"/>
          <w:i w:val="false"/>
          <w:color w:val="000000"/>
          <w:sz w:val="28"/>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pPr>
        <w:spacing w:before="0" w:after="0" w:line="264"/>
        <w:ind w:firstLine="600"/>
        <w:jc w:val="both"/>
      </w:pPr>
      <w:r>
        <w:rPr>
          <w:rFonts w:ascii="Times New Roman" w:hAnsi="Times New Roman"/>
          <w:b w:val="false"/>
          <w:i w:val="false"/>
          <w:color w:val="000000"/>
          <w:sz w:val="28"/>
        </w:rPr>
        <w:t>используя знания по истории России и всемирной истории 1914–1945 гг., выявлять попытки фальсификации истории;</w:t>
      </w:r>
    </w:p>
    <w:p>
      <w:pPr>
        <w:spacing w:before="0" w:after="0" w:line="264"/>
        <w:ind w:firstLine="600"/>
        <w:jc w:val="both"/>
      </w:pPr>
      <w:r>
        <w:rPr>
          <w:rFonts w:ascii="Times New Roman" w:hAnsi="Times New Roman"/>
          <w:b w:val="false"/>
          <w:i w:val="false"/>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pPr>
        <w:spacing w:before="0" w:after="0" w:line="264"/>
        <w:ind w:firstLine="600"/>
        <w:jc w:val="both"/>
      </w:pPr>
      <w:r>
        <w:rPr>
          <w:rFonts w:ascii="Times New Roman" w:hAnsi="Times New Roman"/>
          <w:b w:val="false"/>
          <w:i w:val="false"/>
          <w:color w:val="000000"/>
          <w:sz w:val="28"/>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имена наиболее выдающихся деятелей истории России 1914–1945 гг., события, процессы, в которых они участвовали;</w:t>
      </w:r>
    </w:p>
    <w:p>
      <w:pPr>
        <w:spacing w:before="0" w:after="0" w:line="264"/>
        <w:ind w:firstLine="600"/>
        <w:jc w:val="both"/>
      </w:pPr>
      <w:r>
        <w:rPr>
          <w:rFonts w:ascii="Times New Roman" w:hAnsi="Times New Roman"/>
          <w:b w:val="false"/>
          <w:i w:val="false"/>
          <w:color w:val="000000"/>
          <w:sz w:val="28"/>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pPr>
        <w:spacing w:before="0" w:after="0" w:line="264"/>
        <w:ind w:firstLine="600"/>
        <w:jc w:val="both"/>
      </w:pPr>
      <w:r>
        <w:rPr>
          <w:rFonts w:ascii="Times New Roman" w:hAnsi="Times New Roman"/>
          <w:b w:val="false"/>
          <w:i w:val="false"/>
          <w:color w:val="000000"/>
          <w:sz w:val="28"/>
        </w:rPr>
        <w:t>характеризовать значение и последствия событий 1914–1945 гг., в которых участвовали выдающиеся исторические личности, для истории России;</w:t>
      </w:r>
    </w:p>
    <w:p>
      <w:pPr>
        <w:spacing w:before="0" w:after="0" w:line="264"/>
        <w:ind w:firstLine="600"/>
        <w:jc w:val="both"/>
      </w:pPr>
      <w:r>
        <w:rPr>
          <w:rFonts w:ascii="Times New Roman" w:hAnsi="Times New Roman"/>
          <w:b w:val="false"/>
          <w:i w:val="false"/>
          <w:color w:val="000000"/>
          <w:sz w:val="28"/>
        </w:rPr>
        <w:t>определять и объяснять (аргументировать) свое отношение и оценку деятельности исторических личностей.</w:t>
      </w:r>
    </w:p>
    <w:p>
      <w:pPr>
        <w:spacing w:before="0" w:after="0" w:line="264"/>
        <w:ind w:firstLine="600"/>
        <w:jc w:val="both"/>
      </w:pPr>
      <w:r>
        <w:rPr>
          <w:rFonts w:ascii="Times New Roman" w:hAnsi="Times New Roman"/>
          <w:b w:val="false"/>
          <w:i w:val="false"/>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pPr>
        <w:spacing w:before="0" w:after="0" w:line="264"/>
        <w:ind w:firstLine="600"/>
        <w:jc w:val="both"/>
      </w:pPr>
      <w:r>
        <w:rPr>
          <w:rFonts w:ascii="Times New Roman" w:hAnsi="Times New Roman"/>
          <w:b w:val="false"/>
          <w:i w:val="false"/>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pPr>
        <w:spacing w:before="0" w:after="0" w:line="264"/>
        <w:ind w:firstLine="600"/>
        <w:jc w:val="both"/>
      </w:pPr>
      <w:r>
        <w:rPr>
          <w:rFonts w:ascii="Times New Roman" w:hAnsi="Times New Roman"/>
          <w:b w:val="false"/>
          <w:i w:val="false"/>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pPr>
        <w:spacing w:before="0" w:after="0" w:line="264"/>
        <w:ind w:firstLine="600"/>
        <w:jc w:val="both"/>
      </w:pPr>
      <w:r>
        <w:rPr>
          <w:rFonts w:ascii="Times New Roman" w:hAnsi="Times New Roman"/>
          <w:b w:val="false"/>
          <w:i w:val="false"/>
          <w:color w:val="000000"/>
          <w:sz w:val="28"/>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pPr>
        <w:spacing w:before="0" w:after="0" w:line="264"/>
        <w:ind w:firstLine="600"/>
        <w:jc w:val="both"/>
      </w:pPr>
      <w:r>
        <w:rPr>
          <w:rFonts w:ascii="Times New Roman" w:hAnsi="Times New Roman"/>
          <w:b w:val="false"/>
          <w:i w:val="false"/>
          <w:color w:val="000000"/>
          <w:sz w:val="28"/>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pPr>
        <w:spacing w:before="0" w:after="0" w:line="264"/>
        <w:ind w:firstLine="600"/>
        <w:jc w:val="both"/>
      </w:pPr>
      <w:r>
        <w:rPr>
          <w:rFonts w:ascii="Times New Roman" w:hAnsi="Times New Roman"/>
          <w:b w:val="false"/>
          <w:i w:val="false"/>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pPr>
        <w:spacing w:before="0" w:after="0" w:line="264"/>
        <w:ind w:firstLine="600"/>
        <w:jc w:val="both"/>
      </w:pPr>
      <w:r>
        <w:rPr>
          <w:rFonts w:ascii="Times New Roman" w:hAnsi="Times New Roman"/>
          <w:b w:val="false"/>
          <w:i w:val="false"/>
          <w:color w:val="000000"/>
          <w:sz w:val="28"/>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pPr>
        <w:spacing w:before="0" w:after="0" w:line="264"/>
        <w:ind w:firstLine="600"/>
        <w:jc w:val="both"/>
      </w:pPr>
      <w:r>
        <w:rPr>
          <w:rFonts w:ascii="Times New Roman" w:hAnsi="Times New Roman"/>
          <w:b w:val="false"/>
          <w:i w:val="false"/>
          <w:color w:val="000000"/>
          <w:sz w:val="28"/>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характерные, существенные признаки событий, процессов, явлений истории России и всеобщей истории 1914–1945 гг.;</w:t>
      </w:r>
    </w:p>
    <w:p>
      <w:pPr>
        <w:spacing w:before="0" w:after="0" w:line="264"/>
        <w:ind w:firstLine="600"/>
        <w:jc w:val="both"/>
      </w:pPr>
      <w:r>
        <w:rPr>
          <w:rFonts w:ascii="Times New Roman" w:hAnsi="Times New Roman"/>
          <w:b w:val="false"/>
          <w:i w:val="false"/>
          <w:color w:val="000000"/>
          <w:sz w:val="28"/>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pPr>
        <w:spacing w:before="0" w:after="0" w:line="264"/>
        <w:ind w:firstLine="600"/>
        <w:jc w:val="both"/>
      </w:pPr>
      <w:r>
        <w:rPr>
          <w:rFonts w:ascii="Times New Roman" w:hAnsi="Times New Roman"/>
          <w:b w:val="false"/>
          <w:i w:val="false"/>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pPr>
        <w:spacing w:before="0" w:after="0" w:line="264"/>
        <w:ind w:firstLine="600"/>
        <w:jc w:val="both"/>
      </w:pPr>
      <w:r>
        <w:rPr>
          <w:rFonts w:ascii="Times New Roman" w:hAnsi="Times New Roman"/>
          <w:b w:val="false"/>
          <w:i w:val="false"/>
          <w:color w:val="000000"/>
          <w:sz w:val="28"/>
        </w:rPr>
        <w:t>обобщать историческую информацию по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pPr>
        <w:spacing w:before="0" w:after="0" w:line="264"/>
        <w:ind w:firstLine="600"/>
        <w:jc w:val="both"/>
      </w:pPr>
      <w:r>
        <w:rPr>
          <w:rFonts w:ascii="Times New Roman" w:hAnsi="Times New Roman"/>
          <w:b w:val="false"/>
          <w:i w:val="false"/>
          <w:color w:val="000000"/>
          <w:sz w:val="28"/>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pPr>
        <w:spacing w:before="0" w:after="0" w:line="264"/>
        <w:ind w:firstLine="600"/>
        <w:jc w:val="both"/>
      </w:pPr>
      <w:r>
        <w:rPr>
          <w:rFonts w:ascii="Times New Roman" w:hAnsi="Times New Roman"/>
          <w:b w:val="false"/>
          <w:i w:val="false"/>
          <w:color w:val="000000"/>
          <w:sz w:val="28"/>
        </w:rPr>
        <w:t>на основе изучения исторического материала устанавливать исторические аналогии.</w:t>
      </w:r>
    </w:p>
    <w:p>
      <w:pPr>
        <w:spacing w:before="0" w:after="0" w:line="264"/>
        <w:ind w:firstLine="600"/>
        <w:jc w:val="both"/>
      </w:pPr>
      <w:r>
        <w:rPr>
          <w:rFonts w:ascii="Times New Roman" w:hAnsi="Times New Roman"/>
          <w:b w:val="false"/>
          <w:i w:val="false"/>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соотносить события истории родного края,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определять современников исторических событий, явлений, процессов истории России и человечества в целом 1914–1945 гг.</w:t>
      </w:r>
    </w:p>
    <w:p>
      <w:pPr>
        <w:spacing w:before="0" w:after="0" w:line="264"/>
        <w:ind w:firstLine="600"/>
        <w:jc w:val="both"/>
      </w:pPr>
      <w:r>
        <w:rPr>
          <w:rFonts w:ascii="Times New Roman" w:hAnsi="Times New Roman"/>
          <w:b w:val="false"/>
          <w:i w:val="false"/>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различать виды письменных исторических источников по истории России и всемирной истории 1914–1945 гг.;</w:t>
      </w:r>
    </w:p>
    <w:p>
      <w:pPr>
        <w:spacing w:before="0" w:after="0" w:line="264"/>
        <w:ind w:firstLine="600"/>
        <w:jc w:val="both"/>
      </w:pPr>
      <w:r>
        <w:rPr>
          <w:rFonts w:ascii="Times New Roman" w:hAnsi="Times New Roman"/>
          <w:b w:val="false"/>
          <w:i w:val="false"/>
          <w:color w:val="000000"/>
          <w:sz w:val="28"/>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pPr>
        <w:spacing w:before="0" w:after="0" w:line="264"/>
        <w:ind w:firstLine="600"/>
        <w:jc w:val="both"/>
      </w:pPr>
      <w:r>
        <w:rPr>
          <w:rFonts w:ascii="Times New Roman" w:hAnsi="Times New Roman"/>
          <w:b w:val="false"/>
          <w:i w:val="false"/>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pPr>
        <w:spacing w:before="0" w:after="0" w:line="264"/>
        <w:ind w:firstLine="600"/>
        <w:jc w:val="both"/>
      </w:pPr>
      <w:r>
        <w:rPr>
          <w:rFonts w:ascii="Times New Roman" w:hAnsi="Times New Roman"/>
          <w:b w:val="false"/>
          <w:i w:val="false"/>
          <w:color w:val="000000"/>
          <w:sz w:val="28"/>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pPr>
        <w:spacing w:before="0" w:after="0" w:line="264"/>
        <w:ind w:firstLine="600"/>
        <w:jc w:val="both"/>
      </w:pPr>
      <w:r>
        <w:rPr>
          <w:rFonts w:ascii="Times New Roman" w:hAnsi="Times New Roman"/>
          <w:b w:val="false"/>
          <w:i w:val="false"/>
          <w:color w:val="000000"/>
          <w:sz w:val="28"/>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pPr>
        <w:spacing w:before="0" w:after="0" w:line="264"/>
        <w:ind w:firstLine="600"/>
        <w:jc w:val="both"/>
      </w:pPr>
      <w:r>
        <w:rPr>
          <w:rFonts w:ascii="Times New Roman" w:hAnsi="Times New Roman"/>
          <w:b w:val="false"/>
          <w:i w:val="false"/>
          <w:color w:val="000000"/>
          <w:sz w:val="28"/>
        </w:rPr>
        <w:t>использовать исторические письменные источники при аргументации дискуссионных точек зрения;</w:t>
      </w:r>
    </w:p>
    <w:p>
      <w:pPr>
        <w:spacing w:before="0" w:after="0" w:line="264"/>
        <w:ind w:firstLine="600"/>
        <w:jc w:val="both"/>
      </w:pPr>
      <w:r>
        <w:rPr>
          <w:rFonts w:ascii="Times New Roman" w:hAnsi="Times New Roman"/>
          <w:b w:val="false"/>
          <w:i w:val="false"/>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pPr>
        <w:spacing w:before="0" w:after="0" w:line="264"/>
        <w:ind w:firstLine="600"/>
        <w:jc w:val="both"/>
      </w:pPr>
      <w:r>
        <w:rPr>
          <w:rFonts w:ascii="Times New Roman" w:hAnsi="Times New Roman"/>
          <w:b w:val="false"/>
          <w:i w:val="false"/>
          <w:color w:val="000000"/>
          <w:sz w:val="28"/>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pPr>
        <w:spacing w:before="0" w:after="0" w:line="264"/>
        <w:ind w:firstLine="600"/>
        <w:jc w:val="both"/>
      </w:pPr>
      <w:r>
        <w:rPr>
          <w:rFonts w:ascii="Times New Roman" w:hAnsi="Times New Roman"/>
          <w:b w:val="false"/>
          <w:i w:val="false"/>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знать и использовать правила информационной безопасности при поиске исторической информации;</w:t>
      </w:r>
    </w:p>
    <w:p>
      <w:pPr>
        <w:spacing w:before="0" w:after="0" w:line="264"/>
        <w:ind w:firstLine="600"/>
        <w:jc w:val="both"/>
      </w:pPr>
      <w:r>
        <w:rPr>
          <w:rFonts w:ascii="Times New Roman" w:hAnsi="Times New Roman"/>
          <w:b w:val="false"/>
          <w:i w:val="false"/>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pPr>
        <w:spacing w:before="0" w:after="0" w:line="264"/>
        <w:ind w:firstLine="600"/>
        <w:jc w:val="both"/>
      </w:pPr>
      <w:r>
        <w:rPr>
          <w:rFonts w:ascii="Times New Roman" w:hAnsi="Times New Roman"/>
          <w:b w:val="false"/>
          <w:i w:val="false"/>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pPr>
        <w:spacing w:before="0" w:after="0" w:line="264"/>
        <w:ind w:firstLine="600"/>
        <w:jc w:val="both"/>
      </w:pPr>
      <w:r>
        <w:rPr>
          <w:rFonts w:ascii="Times New Roman" w:hAnsi="Times New Roman"/>
          <w:b w:val="false"/>
          <w:i w:val="false"/>
          <w:color w:val="000000"/>
          <w:sz w:val="28"/>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pPr>
        <w:spacing w:before="0" w:after="0" w:line="264"/>
        <w:ind w:firstLine="600"/>
        <w:jc w:val="both"/>
      </w:pPr>
      <w:r>
        <w:rPr>
          <w:rFonts w:ascii="Times New Roman" w:hAnsi="Times New Roman"/>
          <w:b w:val="false"/>
          <w:i w:val="false"/>
          <w:color w:val="000000"/>
          <w:sz w:val="28"/>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pPr>
        <w:spacing w:before="0" w:after="0" w:line="264"/>
        <w:ind w:firstLine="600"/>
        <w:jc w:val="both"/>
      </w:pPr>
      <w:r>
        <w:rPr>
          <w:rFonts w:ascii="Times New Roman" w:hAnsi="Times New Roman"/>
          <w:b w:val="false"/>
          <w:i w:val="false"/>
          <w:color w:val="000000"/>
          <w:sz w:val="28"/>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pPr>
        <w:spacing w:before="0" w:after="0" w:line="264"/>
        <w:ind w:firstLine="600"/>
        <w:jc w:val="both"/>
      </w:pPr>
      <w:r>
        <w:rPr>
          <w:rFonts w:ascii="Times New Roman" w:hAnsi="Times New Roman"/>
          <w:b w:val="false"/>
          <w:i w:val="false"/>
          <w:color w:val="000000"/>
          <w:sz w:val="28"/>
        </w:rPr>
        <w:t>определять события, явления, процессы, которым посвящены визуальные источники исторической информации;</w:t>
      </w:r>
    </w:p>
    <w:p>
      <w:pPr>
        <w:spacing w:before="0" w:after="0" w:line="264"/>
        <w:ind w:firstLine="600"/>
        <w:jc w:val="both"/>
      </w:pPr>
      <w:r>
        <w:rPr>
          <w:rFonts w:ascii="Times New Roman" w:hAnsi="Times New Roman"/>
          <w:b w:val="false"/>
          <w:i w:val="false"/>
          <w:color w:val="000000"/>
          <w:sz w:val="28"/>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pPr>
        <w:spacing w:before="0" w:after="0" w:line="264"/>
        <w:ind w:firstLine="600"/>
        <w:jc w:val="both"/>
      </w:pPr>
      <w:r>
        <w:rPr>
          <w:rFonts w:ascii="Times New Roman" w:hAnsi="Times New Roman"/>
          <w:b w:val="false"/>
          <w:i w:val="false"/>
          <w:color w:val="000000"/>
          <w:sz w:val="28"/>
        </w:rPr>
        <w:t>представлять историческую информацию в виде таблиц, графиков, схем, диаграмм;</w:t>
      </w:r>
    </w:p>
    <w:p>
      <w:pPr>
        <w:spacing w:before="0" w:after="0" w:line="264"/>
        <w:ind w:firstLine="600"/>
        <w:jc w:val="both"/>
      </w:pPr>
      <w:r>
        <w:rPr>
          <w:rFonts w:ascii="Times New Roman" w:hAnsi="Times New Roman"/>
          <w:b w:val="false"/>
          <w:i w:val="false"/>
          <w:color w:val="000000"/>
          <w:sz w:val="28"/>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pPr>
        <w:spacing w:before="0" w:after="0" w:line="264"/>
        <w:ind w:firstLine="600"/>
        <w:jc w:val="both"/>
      </w:pPr>
      <w:r>
        <w:rPr>
          <w:rFonts w:ascii="Times New Roman" w:hAnsi="Times New Roman"/>
          <w:b w:val="false"/>
          <w:i w:val="false"/>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pPr>
        <w:spacing w:before="0" w:after="0" w:line="264"/>
        <w:ind w:firstLine="600"/>
        <w:jc w:val="both"/>
      </w:pPr>
      <w:r>
        <w:rPr>
          <w:rFonts w:ascii="Times New Roman" w:hAnsi="Times New Roman"/>
          <w:b w:val="false"/>
          <w:i w:val="false"/>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pPr>
        <w:spacing w:before="0" w:after="0" w:line="264"/>
        <w:ind w:firstLine="600"/>
        <w:jc w:val="both"/>
      </w:pPr>
      <w:r>
        <w:rPr>
          <w:rFonts w:ascii="Times New Roman" w:hAnsi="Times New Roman"/>
          <w:b w:val="false"/>
          <w:i w:val="false"/>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pPr>
        <w:spacing w:before="0" w:after="0" w:line="264"/>
        <w:ind w:firstLine="600"/>
        <w:jc w:val="both"/>
      </w:pPr>
      <w:r>
        <w:rPr>
          <w:rFonts w:ascii="Times New Roman" w:hAnsi="Times New Roman"/>
          <w:b w:val="false"/>
          <w:i w:val="false"/>
          <w:color w:val="000000"/>
          <w:sz w:val="28"/>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pPr>
        <w:spacing w:before="0" w:after="0" w:line="264"/>
        <w:ind w:firstLine="600"/>
        <w:jc w:val="both"/>
      </w:pPr>
      <w:r>
        <w:rPr>
          <w:rFonts w:ascii="Times New Roman" w:hAnsi="Times New Roman"/>
          <w:b w:val="false"/>
          <w:i w:val="false"/>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pPr>
        <w:spacing w:before="0" w:after="0" w:line="264"/>
        <w:ind w:firstLine="600"/>
        <w:jc w:val="both"/>
      </w:pPr>
      <w:r>
        <w:rPr>
          <w:rFonts w:ascii="Times New Roman" w:hAnsi="Times New Roman"/>
          <w:b w:val="false"/>
          <w:i w:val="false"/>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pPr>
        <w:spacing w:before="0" w:after="0" w:line="264"/>
        <w:ind w:firstLine="600"/>
        <w:jc w:val="both"/>
      </w:pPr>
      <w:r>
        <w:rPr>
          <w:rFonts w:ascii="Times New Roman" w:hAnsi="Times New Roman"/>
          <w:b w:val="false"/>
          <w:i w:val="false"/>
          <w:color w:val="000000"/>
          <w:sz w:val="28"/>
        </w:rPr>
        <w:t>активно участвовать в дискуссиях, не допуская умаления подвига народа при защите Отечества.</w:t>
      </w: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11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Понимание значимости России в мировых политических и социально-экономических процессах в период с 1945 г. по начало ХХI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pPr>
        <w:spacing w:before="0" w:after="0" w:line="264"/>
        <w:ind w:firstLine="600"/>
        <w:jc w:val="both"/>
      </w:pPr>
      <w:r>
        <w:rPr>
          <w:rFonts w:ascii="Times New Roman" w:hAnsi="Times New Roman"/>
          <w:b w:val="false"/>
          <w:i w:val="false"/>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ХХI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наиболее значимые события истории России (1945 г. – начало ХХI в.), объяснять их особую значимость для истории нашей страны;</w:t>
      </w:r>
    </w:p>
    <w:p>
      <w:pPr>
        <w:spacing w:before="0" w:after="0" w:line="264"/>
        <w:ind w:firstLine="600"/>
        <w:jc w:val="both"/>
      </w:pPr>
      <w:r>
        <w:rPr>
          <w:rFonts w:ascii="Times New Roman" w:hAnsi="Times New Roman"/>
          <w:b w:val="false"/>
          <w:i w:val="false"/>
          <w:color w:val="000000"/>
          <w:sz w:val="28"/>
        </w:rPr>
        <w:t>определять и объяснять (аргументировать) свое отношение и оценку наиболее значительных событий, явлений, процессов истории России (1945 г. – начало ХХI в.), их значение для истории России и человечества в целом;</w:t>
      </w:r>
    </w:p>
    <w:p>
      <w:pPr>
        <w:spacing w:before="0" w:after="0" w:line="264"/>
        <w:ind w:firstLine="600"/>
        <w:jc w:val="both"/>
      </w:pPr>
      <w:r>
        <w:rPr>
          <w:rFonts w:ascii="Times New Roman" w:hAnsi="Times New Roman"/>
          <w:b w:val="false"/>
          <w:i w:val="false"/>
          <w:color w:val="000000"/>
          <w:sz w:val="28"/>
        </w:rPr>
        <w:t>используя знания по истории России и всеобщей истории (1945 г. – начало ХХI в.), выявлять попытки фальсификации истории;</w:t>
      </w:r>
    </w:p>
    <w:p>
      <w:pPr>
        <w:spacing w:before="0" w:after="0" w:line="264"/>
        <w:ind w:firstLine="600"/>
        <w:jc w:val="both"/>
      </w:pPr>
      <w:r>
        <w:rPr>
          <w:rFonts w:ascii="Times New Roman" w:hAnsi="Times New Roman"/>
          <w:b w:val="false"/>
          <w:i w:val="false"/>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ХХI в.).</w:t>
      </w:r>
    </w:p>
    <w:p>
      <w:pPr>
        <w:spacing w:before="0" w:after="0" w:line="264"/>
        <w:ind w:firstLine="600"/>
        <w:jc w:val="both"/>
      </w:pPr>
      <w:r>
        <w:rPr>
          <w:rFonts w:ascii="Times New Roman" w:hAnsi="Times New Roman"/>
          <w:b w:val="false"/>
          <w:i w:val="false"/>
          <w:color w:val="000000"/>
          <w:sz w:val="28"/>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ХХI в.</w:t>
      </w:r>
    </w:p>
    <w:p>
      <w:pPr>
        <w:spacing w:before="0" w:after="0" w:line="264"/>
        <w:ind w:firstLine="600"/>
        <w:jc w:val="both"/>
      </w:pPr>
      <w:r>
        <w:rPr>
          <w:rFonts w:ascii="Times New Roman" w:hAnsi="Times New Roman"/>
          <w:b w:val="false"/>
          <w:i w:val="false"/>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имена наиболее выдающихся деятелей истории России (1945 г. – начало ХХI в.), события, процессы, в которых они участвовали;</w:t>
      </w:r>
    </w:p>
    <w:p>
      <w:pPr>
        <w:spacing w:before="0" w:after="0" w:line="264"/>
        <w:ind w:firstLine="600"/>
        <w:jc w:val="both"/>
      </w:pPr>
      <w:r>
        <w:rPr>
          <w:rFonts w:ascii="Times New Roman" w:hAnsi="Times New Roman"/>
          <w:b w:val="false"/>
          <w:i w:val="false"/>
          <w:color w:val="000000"/>
          <w:sz w:val="28"/>
        </w:rPr>
        <w:t>характеризовать деятельность исторических личностей в рамках событий, процессов истории России (1945 г. – начало ХХI в.), оценивать значение их деятельности для истории нашей станы и человечества в целом;</w:t>
      </w:r>
    </w:p>
    <w:p>
      <w:pPr>
        <w:spacing w:before="0" w:after="0" w:line="264"/>
        <w:ind w:firstLine="600"/>
        <w:jc w:val="both"/>
      </w:pPr>
      <w:r>
        <w:rPr>
          <w:rFonts w:ascii="Times New Roman" w:hAnsi="Times New Roman"/>
          <w:b w:val="false"/>
          <w:i w:val="false"/>
          <w:color w:val="000000"/>
          <w:sz w:val="28"/>
        </w:rPr>
        <w:t>характеризовать значение и последствия событий, в которых участвовали выдающиеся исторические личности, для истории России (1945 г. – начало ХХI в.);</w:t>
      </w:r>
    </w:p>
    <w:p>
      <w:pPr>
        <w:spacing w:before="0" w:after="0" w:line="264"/>
        <w:ind w:firstLine="600"/>
        <w:jc w:val="both"/>
      </w:pPr>
      <w:r>
        <w:rPr>
          <w:rFonts w:ascii="Times New Roman" w:hAnsi="Times New Roman"/>
          <w:b w:val="false"/>
          <w:i w:val="false"/>
          <w:color w:val="000000"/>
          <w:sz w:val="28"/>
        </w:rPr>
        <w:t>определять и объяснять (аргументировать) свое отношение и оценку деятельности исторических личностей.</w:t>
      </w:r>
    </w:p>
    <w:p>
      <w:pPr>
        <w:spacing w:before="0" w:after="0" w:line="264"/>
        <w:ind w:firstLine="600"/>
        <w:jc w:val="both"/>
      </w:pPr>
      <w:r>
        <w:rPr>
          <w:rFonts w:ascii="Times New Roman" w:hAnsi="Times New Roman"/>
          <w:b w:val="false"/>
          <w:i w:val="false"/>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объяснять смысл изученных (изучаемых) исторических понятий и терминов из истории России и всеобщей истории (1945 г. – начало ХХI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pPr>
        <w:spacing w:before="0" w:after="0" w:line="264"/>
        <w:ind w:firstLine="600"/>
        <w:jc w:val="both"/>
      </w:pPr>
      <w:r>
        <w:rPr>
          <w:rFonts w:ascii="Times New Roman" w:hAnsi="Times New Roman"/>
          <w:b w:val="false"/>
          <w:i w:val="false"/>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pPr>
        <w:spacing w:before="0" w:after="0" w:line="264"/>
        <w:ind w:firstLine="600"/>
        <w:jc w:val="both"/>
      </w:pPr>
      <w:r>
        <w:rPr>
          <w:rFonts w:ascii="Times New Roman" w:hAnsi="Times New Roman"/>
          <w:b w:val="false"/>
          <w:i w:val="false"/>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pPr>
        <w:spacing w:before="0" w:after="0" w:line="264"/>
        <w:ind w:firstLine="600"/>
        <w:jc w:val="both"/>
      </w:pPr>
      <w:r>
        <w:rPr>
          <w:rFonts w:ascii="Times New Roman" w:hAnsi="Times New Roman"/>
          <w:b w:val="false"/>
          <w:i w:val="false"/>
          <w:color w:val="000000"/>
          <w:sz w:val="28"/>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pPr>
        <w:spacing w:before="0" w:after="0" w:line="264"/>
        <w:ind w:firstLine="600"/>
        <w:jc w:val="both"/>
      </w:pPr>
      <w:r>
        <w:rPr>
          <w:rFonts w:ascii="Times New Roman" w:hAnsi="Times New Roman"/>
          <w:b w:val="false"/>
          <w:i w:val="false"/>
          <w:color w:val="000000"/>
          <w:sz w:val="28"/>
        </w:rPr>
        <w:t>представлять результаты самостоятельного изучения исторической информации из истории России и всеобщей истории (1945 г. – начало ХХI в.) в форме сложного плана, конспекта, реферата;</w:t>
      </w:r>
    </w:p>
    <w:p>
      <w:pPr>
        <w:spacing w:before="0" w:after="0" w:line="264"/>
        <w:ind w:firstLine="600"/>
        <w:jc w:val="both"/>
      </w:pPr>
      <w:r>
        <w:rPr>
          <w:rFonts w:ascii="Times New Roman" w:hAnsi="Times New Roman"/>
          <w:b w:val="false"/>
          <w:i w:val="false"/>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pPr>
        <w:spacing w:before="0" w:after="0" w:line="264"/>
        <w:ind w:firstLine="600"/>
        <w:jc w:val="both"/>
      </w:pPr>
      <w:r>
        <w:rPr>
          <w:rFonts w:ascii="Times New Roman" w:hAnsi="Times New Roman"/>
          <w:b w:val="false"/>
          <w:i w:val="false"/>
          <w:color w:val="000000"/>
          <w:sz w:val="28"/>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ХХI в.); сравнивать предложенную аргументацию, выбирать наиболее аргументированную позицию.</w:t>
      </w:r>
    </w:p>
    <w:p>
      <w:pPr>
        <w:spacing w:before="0" w:after="0" w:line="264"/>
        <w:ind w:firstLine="600"/>
        <w:jc w:val="both"/>
      </w:pPr>
      <w:r>
        <w:rPr>
          <w:rFonts w:ascii="Times New Roman" w:hAnsi="Times New Roman"/>
          <w:b w:val="false"/>
          <w:i w:val="false"/>
          <w:color w:val="000000"/>
          <w:sz w:val="28"/>
        </w:rPr>
        <w:t>Умение выявлять существенные черты исторических событий, явлений, процессов в период с 1945 г. по начало ХХI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характерные, существенные признаки событий, процессов, явлений истории России и всеобщей истории (1945 г. – начало ХХI в.);</w:t>
      </w:r>
    </w:p>
    <w:p>
      <w:pPr>
        <w:spacing w:before="0" w:after="0" w:line="264"/>
        <w:ind w:firstLine="600"/>
        <w:jc w:val="both"/>
      </w:pPr>
      <w:r>
        <w:rPr>
          <w:rFonts w:ascii="Times New Roman" w:hAnsi="Times New Roman"/>
          <w:b w:val="false"/>
          <w:i w:val="false"/>
          <w:color w:val="000000"/>
          <w:sz w:val="28"/>
        </w:rPr>
        <w:t>различать в исторической информации из курсов истории России и зарубежных стран (1945 г. – начало ХХI в.) события, явления, процессы; факты и мнения, описания и объяснения, гипотезы и теории;</w:t>
      </w:r>
    </w:p>
    <w:p>
      <w:pPr>
        <w:spacing w:before="0" w:after="0" w:line="264"/>
        <w:ind w:firstLine="600"/>
        <w:jc w:val="both"/>
      </w:pPr>
      <w:r>
        <w:rPr>
          <w:rFonts w:ascii="Times New Roman" w:hAnsi="Times New Roman"/>
          <w:b w:val="false"/>
          <w:i w:val="false"/>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pPr>
        <w:spacing w:before="0" w:after="0" w:line="264"/>
        <w:ind w:firstLine="600"/>
        <w:jc w:val="both"/>
      </w:pPr>
      <w:r>
        <w:rPr>
          <w:rFonts w:ascii="Times New Roman" w:hAnsi="Times New Roman"/>
          <w:b w:val="false"/>
          <w:i w:val="false"/>
          <w:color w:val="000000"/>
          <w:sz w:val="28"/>
        </w:rPr>
        <w:t>обобщать историческую информацию по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pPr>
        <w:spacing w:before="0" w:after="0" w:line="264"/>
        <w:ind w:firstLine="600"/>
        <w:jc w:val="both"/>
      </w:pPr>
      <w:r>
        <w:rPr>
          <w:rFonts w:ascii="Times New Roman" w:hAnsi="Times New Roman"/>
          <w:b w:val="false"/>
          <w:i w:val="false"/>
          <w:color w:val="000000"/>
          <w:sz w:val="28"/>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pPr>
        <w:spacing w:before="0" w:after="0" w:line="264"/>
        <w:ind w:firstLine="600"/>
        <w:jc w:val="both"/>
      </w:pPr>
      <w:r>
        <w:rPr>
          <w:rFonts w:ascii="Times New Roman" w:hAnsi="Times New Roman"/>
          <w:b w:val="false"/>
          <w:i w:val="false"/>
          <w:color w:val="000000"/>
          <w:sz w:val="28"/>
        </w:rPr>
        <w:t>на основе изучения исторического материала устанавливать исторические аналогии.</w:t>
      </w:r>
    </w:p>
    <w:p>
      <w:pPr>
        <w:spacing w:before="0" w:after="0" w:line="264"/>
        <w:ind w:firstLine="600"/>
        <w:jc w:val="both"/>
      </w:pPr>
      <w:r>
        <w:rPr>
          <w:rFonts w:ascii="Times New Roman" w:hAnsi="Times New Roman"/>
          <w:b w:val="false"/>
          <w:i w:val="false"/>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ХХI в.; определять современников исторических событий истории России и человечества в целом.</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 основе изученного материала по истории России и зарубежных стран (1945 г. – начало ХХI в.) определять (различать) причины, предпосылки, поводы, последствия, указывать итоги, значение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соотносить события истории родного края,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определять современников исторических событий, явлений, процессов истории России и человечества в целом (1945 г. – начало ХХI в.).</w:t>
      </w:r>
    </w:p>
    <w:p>
      <w:pPr>
        <w:spacing w:before="0" w:after="0" w:line="264"/>
        <w:ind w:firstLine="600"/>
        <w:jc w:val="both"/>
      </w:pPr>
      <w:r>
        <w:rPr>
          <w:rFonts w:ascii="Times New Roman" w:hAnsi="Times New Roman"/>
          <w:b w:val="false"/>
          <w:i w:val="false"/>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различать виды письменных исторических источников по истории России и всеобщей истории (1945 г. – начало ХХI в.);</w:t>
      </w:r>
    </w:p>
    <w:p>
      <w:pPr>
        <w:spacing w:before="0" w:after="0" w:line="264"/>
        <w:ind w:firstLine="600"/>
        <w:jc w:val="both"/>
      </w:pPr>
      <w:r>
        <w:rPr>
          <w:rFonts w:ascii="Times New Roman" w:hAnsi="Times New Roman"/>
          <w:b w:val="false"/>
          <w:i w:val="false"/>
          <w:color w:val="000000"/>
          <w:sz w:val="28"/>
        </w:rPr>
        <w:t>определять авторство письменного исторического источника по истории России и зарубежных стран (1945 г. – начало ХХI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pPr>
        <w:spacing w:before="0" w:after="0" w:line="264"/>
        <w:ind w:firstLine="600"/>
        <w:jc w:val="both"/>
      </w:pPr>
      <w:r>
        <w:rPr>
          <w:rFonts w:ascii="Times New Roman" w:hAnsi="Times New Roman"/>
          <w:b w:val="false"/>
          <w:i w:val="false"/>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анализировать письменный исторический источник по истории России и зарубежных стран (1945 г. – начало ХХI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pPr>
        <w:spacing w:before="0" w:after="0" w:line="264"/>
        <w:ind w:firstLine="600"/>
        <w:jc w:val="both"/>
      </w:pPr>
      <w:r>
        <w:rPr>
          <w:rFonts w:ascii="Times New Roman" w:hAnsi="Times New Roman"/>
          <w:b w:val="false"/>
          <w:i w:val="false"/>
          <w:color w:val="000000"/>
          <w:sz w:val="28"/>
        </w:rPr>
        <w:t>соотносить содержание исторического источника по истории России и зарубежных стран (1945 г. – начало ХХI в.) с учебным текстом, другими источниками исторической информации (в том числе исторической картой/схемой);</w:t>
      </w:r>
    </w:p>
    <w:p>
      <w:pPr>
        <w:spacing w:before="0" w:after="0" w:line="264"/>
        <w:ind w:firstLine="600"/>
        <w:jc w:val="both"/>
      </w:pPr>
      <w:r>
        <w:rPr>
          <w:rFonts w:ascii="Times New Roman" w:hAnsi="Times New Roman"/>
          <w:b w:val="false"/>
          <w:i w:val="false"/>
          <w:color w:val="000000"/>
          <w:sz w:val="28"/>
        </w:rPr>
        <w:t>сопоставлять, анализировать информацию из двух или более письменных исторических источников по истории России и зарубежных стран (1945 г. – начало ХХI в.), делать выводы;</w:t>
      </w:r>
    </w:p>
    <w:p>
      <w:pPr>
        <w:spacing w:before="0" w:after="0" w:line="264"/>
        <w:ind w:firstLine="600"/>
        <w:jc w:val="both"/>
      </w:pPr>
      <w:r>
        <w:rPr>
          <w:rFonts w:ascii="Times New Roman" w:hAnsi="Times New Roman"/>
          <w:b w:val="false"/>
          <w:i w:val="false"/>
          <w:color w:val="000000"/>
          <w:sz w:val="28"/>
        </w:rPr>
        <w:t>использовать исторические письменные источники при аргументации дискуссионных точек зрения;</w:t>
      </w:r>
    </w:p>
    <w:p>
      <w:pPr>
        <w:spacing w:before="0" w:after="0" w:line="264"/>
        <w:ind w:firstLine="600"/>
        <w:jc w:val="both"/>
      </w:pPr>
      <w:r>
        <w:rPr>
          <w:rFonts w:ascii="Times New Roman" w:hAnsi="Times New Roman"/>
          <w:b w:val="false"/>
          <w:i w:val="false"/>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pPr>
        <w:spacing w:before="0" w:after="0" w:line="264"/>
        <w:ind w:firstLine="600"/>
        <w:jc w:val="both"/>
      </w:pPr>
      <w:r>
        <w:rPr>
          <w:rFonts w:ascii="Times New Roman" w:hAnsi="Times New Roman"/>
          <w:b w:val="false"/>
          <w:i w:val="false"/>
          <w:color w:val="000000"/>
          <w:sz w:val="28"/>
        </w:rPr>
        <w:t>проводить атрибуцию визуальных и аудиовизуальных исторических источников по истории России и зарубежных стран (1945 г. – начало ХХI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pPr>
        <w:spacing w:before="0" w:after="0" w:line="264"/>
        <w:ind w:firstLine="600"/>
        <w:jc w:val="both"/>
      </w:pPr>
      <w:r>
        <w:rPr>
          <w:rFonts w:ascii="Times New Roman" w:hAnsi="Times New Roman"/>
          <w:b w:val="false"/>
          <w:i w:val="false"/>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знать и использовать правила информационной безопасности при поиске исторической информации;</w:t>
      </w:r>
    </w:p>
    <w:p>
      <w:pPr>
        <w:spacing w:before="0" w:after="0" w:line="264"/>
        <w:ind w:firstLine="600"/>
        <w:jc w:val="both"/>
      </w:pPr>
      <w:r>
        <w:rPr>
          <w:rFonts w:ascii="Times New Roman" w:hAnsi="Times New Roman"/>
          <w:b w:val="false"/>
          <w:i w:val="false"/>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отвечать на вопросы по содержанию текстового источника исторической информации по истории России и зарубежных стран (1945 г. – начало ХХI в.) и составлять на его основе план, таблицу, схему;</w:t>
      </w:r>
    </w:p>
    <w:p>
      <w:pPr>
        <w:spacing w:before="0" w:after="0" w:line="264"/>
        <w:ind w:firstLine="600"/>
        <w:jc w:val="both"/>
      </w:pPr>
      <w:r>
        <w:rPr>
          <w:rFonts w:ascii="Times New Roman" w:hAnsi="Times New Roman"/>
          <w:b w:val="false"/>
          <w:i w:val="false"/>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pPr>
        <w:spacing w:before="0" w:after="0" w:line="264"/>
        <w:ind w:firstLine="600"/>
        <w:jc w:val="both"/>
      </w:pPr>
      <w:r>
        <w:rPr>
          <w:rFonts w:ascii="Times New Roman" w:hAnsi="Times New Roman"/>
          <w:b w:val="false"/>
          <w:i w:val="false"/>
          <w:color w:val="000000"/>
          <w:sz w:val="28"/>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ХХI в.); оформлять результаты анализа исторической карты/схемы в виде таблицы, схемы; делать выводы;</w:t>
      </w:r>
    </w:p>
    <w:p>
      <w:pPr>
        <w:spacing w:before="0" w:after="0" w:line="264"/>
        <w:ind w:firstLine="600"/>
        <w:jc w:val="both"/>
      </w:pPr>
      <w:r>
        <w:rPr>
          <w:rFonts w:ascii="Times New Roman" w:hAnsi="Times New Roman"/>
          <w:b w:val="false"/>
          <w:i w:val="false"/>
          <w:color w:val="000000"/>
          <w:sz w:val="28"/>
        </w:rPr>
        <w:t>на основании информации, представленной на карте (схеме) по истории России и зарубежных стран (1945 г. – начало ХХI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pPr>
        <w:spacing w:before="0" w:after="0" w:line="264"/>
        <w:ind w:firstLine="600"/>
        <w:jc w:val="both"/>
      </w:pPr>
      <w:r>
        <w:rPr>
          <w:rFonts w:ascii="Times New Roman" w:hAnsi="Times New Roman"/>
          <w:b w:val="false"/>
          <w:i w:val="false"/>
          <w:color w:val="000000"/>
          <w:sz w:val="28"/>
        </w:rPr>
        <w:t>сопоставлять информацию, представленную на исторической карте (схеме) по истории России и зарубежных стран (1945 г. – начало ХХI в.), с информацией аутентичных исторических источников и источников исторической информации;</w:t>
      </w:r>
    </w:p>
    <w:p>
      <w:pPr>
        <w:spacing w:before="0" w:after="0" w:line="264"/>
        <w:ind w:firstLine="600"/>
        <w:jc w:val="both"/>
      </w:pPr>
      <w:r>
        <w:rPr>
          <w:rFonts w:ascii="Times New Roman" w:hAnsi="Times New Roman"/>
          <w:b w:val="false"/>
          <w:i w:val="false"/>
          <w:color w:val="000000"/>
          <w:sz w:val="28"/>
        </w:rPr>
        <w:t>определять события, явления, процессы, которым посвящены визуальные источники исторической информации;</w:t>
      </w:r>
    </w:p>
    <w:p>
      <w:pPr>
        <w:spacing w:before="0" w:after="0" w:line="264"/>
        <w:ind w:firstLine="600"/>
        <w:jc w:val="both"/>
      </w:pPr>
      <w:r>
        <w:rPr>
          <w:rFonts w:ascii="Times New Roman" w:hAnsi="Times New Roman"/>
          <w:b w:val="false"/>
          <w:i w:val="false"/>
          <w:color w:val="000000"/>
          <w:sz w:val="28"/>
        </w:rPr>
        <w:t>на основании визуальных источников исторической информации и статистической информации по истории России и зарубежных стран (1945 г. – начало ХХI в.) проводить сравнение исторических событий, явлений, процессов истории России и зарубежных стран;</w:t>
      </w:r>
    </w:p>
    <w:p>
      <w:pPr>
        <w:spacing w:before="0" w:after="0" w:line="264"/>
        <w:ind w:firstLine="600"/>
        <w:jc w:val="both"/>
      </w:pPr>
      <w:r>
        <w:rPr>
          <w:rFonts w:ascii="Times New Roman" w:hAnsi="Times New Roman"/>
          <w:b w:val="false"/>
          <w:i w:val="false"/>
          <w:color w:val="000000"/>
          <w:sz w:val="28"/>
        </w:rPr>
        <w:t>сопоставлять визуальные источники исторической информации по истории России и зарубежных стран (1945 г. – начало ХХI в.) с информацией из других исторических источников, делать выводы;</w:t>
      </w:r>
    </w:p>
    <w:p>
      <w:pPr>
        <w:spacing w:before="0" w:after="0" w:line="264"/>
        <w:ind w:firstLine="600"/>
        <w:jc w:val="both"/>
      </w:pPr>
      <w:r>
        <w:rPr>
          <w:rFonts w:ascii="Times New Roman" w:hAnsi="Times New Roman"/>
          <w:b w:val="false"/>
          <w:i w:val="false"/>
          <w:color w:val="000000"/>
          <w:sz w:val="28"/>
        </w:rPr>
        <w:t>представлять историческую информацию в виде таблиц, графиков, схем, диаграмм;</w:t>
      </w:r>
    </w:p>
    <w:p>
      <w:pPr>
        <w:spacing w:before="0" w:after="0" w:line="264"/>
        <w:ind w:firstLine="600"/>
        <w:jc w:val="both"/>
      </w:pPr>
      <w:r>
        <w:rPr>
          <w:rFonts w:ascii="Times New Roman" w:hAnsi="Times New Roman"/>
          <w:b w:val="false"/>
          <w:i w:val="false"/>
          <w:color w:val="000000"/>
          <w:sz w:val="28"/>
        </w:rPr>
        <w:t>использовать умения, приобретенные в процессе изучения истории, для участия в подготовке учебных проектов по истории России (1945 г. – начало ХХI в.),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pPr>
        <w:spacing w:before="0" w:after="0" w:line="264"/>
        <w:ind w:firstLine="600"/>
        <w:jc w:val="both"/>
      </w:pPr>
      <w:r>
        <w:rPr>
          <w:rFonts w:ascii="Times New Roman" w:hAnsi="Times New Roman"/>
          <w:b w:val="false"/>
          <w:i w:val="false"/>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pPr>
        <w:spacing w:before="0" w:after="0" w:line="264"/>
        <w:ind w:firstLine="600"/>
        <w:jc w:val="both"/>
      </w:pPr>
      <w:r>
        <w:rPr>
          <w:rFonts w:ascii="Times New Roman" w:hAnsi="Times New Roman"/>
          <w:b w:val="false"/>
          <w:i w:val="false"/>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pPr>
        <w:spacing w:before="0" w:after="0" w:line="264"/>
        <w:ind w:firstLine="600"/>
        <w:jc w:val="both"/>
      </w:pPr>
      <w:r>
        <w:rPr>
          <w:rFonts w:ascii="Times New Roman" w:hAnsi="Times New Roman"/>
          <w:b w:val="false"/>
          <w:i w:val="false"/>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pPr>
        <w:spacing w:before="0" w:after="0" w:line="264"/>
        <w:ind w:firstLine="600"/>
        <w:jc w:val="both"/>
      </w:pPr>
      <w:r>
        <w:rPr>
          <w:rFonts w:ascii="Times New Roman" w:hAnsi="Times New Roman"/>
          <w:b w:val="false"/>
          <w:i w:val="false"/>
          <w:color w:val="000000"/>
          <w:sz w:val="28"/>
        </w:rPr>
        <w:t>участвовать в диалогическом и полилогическом общении, посвященном проблемам, связанным с историей России и зарубежных стран (1945 г. – начало ХХI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pPr>
        <w:spacing w:before="0" w:after="0" w:line="264"/>
        <w:ind w:firstLine="600"/>
        <w:jc w:val="both"/>
      </w:pPr>
      <w:r>
        <w:rPr>
          <w:rFonts w:ascii="Times New Roman" w:hAnsi="Times New Roman"/>
          <w:b w:val="false"/>
          <w:i w:val="false"/>
          <w:color w:val="000000"/>
          <w:sz w:val="28"/>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ХХI в.), осознавать и понимать ценность сопричастности своей семьи к событиям, явлениям, процессам истории России;</w:t>
      </w:r>
    </w:p>
    <w:p>
      <w:pPr>
        <w:spacing w:before="0" w:after="0" w:line="264"/>
        <w:ind w:firstLine="600"/>
        <w:jc w:val="both"/>
      </w:pPr>
      <w:r>
        <w:rPr>
          <w:rFonts w:ascii="Times New Roman" w:hAnsi="Times New Roman"/>
          <w:b w:val="false"/>
          <w:i w:val="false"/>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используя знания по истории России и зарубежных стран (1945 г. – начало ХХI в.), выявлять в исторической информации попытки фальсификации истории, приводить аргументы в защиту исторической правды;</w:t>
      </w:r>
    </w:p>
    <w:p>
      <w:pPr>
        <w:spacing w:before="0" w:after="0" w:line="264"/>
        <w:ind w:firstLine="600"/>
        <w:jc w:val="both"/>
      </w:pPr>
      <w:r>
        <w:rPr>
          <w:rFonts w:ascii="Times New Roman" w:hAnsi="Times New Roman"/>
          <w:b w:val="false"/>
          <w:i w:val="false"/>
          <w:color w:val="000000"/>
          <w:sz w:val="28"/>
        </w:rPr>
        <w:t>активно участвовать в дискуссиях, не допуская умаления подвига народа при защите Отечества.</w:t>
      </w:r>
    </w:p>
    <w:bookmarkStart w:name="block-28398672" w:id="17"/>
    <w:p>
      <w:pPr>
        <w:sectPr>
          <w:pgSz w:w="11906" w:h="16383" w:orient="portrait"/>
        </w:sectPr>
      </w:pPr>
    </w:p>
    <w:bookmarkEnd w:id="17"/>
    <w:bookmarkEnd w:id="14"/>
    <w:bookmarkStart w:name="block-28398667" w:id="1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837"/>
        <w:gridCol w:w="2640"/>
        <w:gridCol w:w="1390"/>
        <w:gridCol w:w="2420"/>
        <w:gridCol w:w="2545"/>
        <w:gridCol w:w="3762"/>
      </w:tblGrid>
      <w:tr>
        <w:trPr>
          <w:trHeight w:val="300" w:hRule="atLeast"/>
          <w:trHeight w:val="144" w:hRule="atLeast"/>
        </w:trPr>
        <w:tc>
          <w:tcPr>
            <w:tcW w:w="5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27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Всеобщая история. 1914—1945 гг.</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Введение</w:t>
            </w:r>
          </w:p>
        </w:tc>
      </w:tr>
      <w:tr>
        <w:trPr>
          <w:trHeight w:val="300"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Мир накануне и годы Первой мировой войны</w:t>
            </w: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накануне Первой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мировая война. 1914 – 1918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Мир в 1918—1938 гг.</w:t>
            </w:r>
          </w:p>
        </w:tc>
      </w:tr>
      <w:tr>
        <w:trPr>
          <w:trHeight w:val="163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Распад империй и образование новых национальных государств в Европе</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Версальско-Вашингтонская система международных отношений</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Европы и Северной Америки в 1920-е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Африки и Латинской Америки в 1918 – 1930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1930-е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культуры в 1914 – 1930-х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09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теме «Мир в 1918 – 1938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Вторая мировая война. 1939 – 1945 гг.</w:t>
            </w: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Второй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770"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Коренной перелом. Окончание и важнейшие итоги Второй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Повторение и обобщение по курсу «Всеобщая история. 1914 – 1945 гг.»</w:t>
            </w:r>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курсу «Всеобщая история. 1914 – 1945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История России. 1914—1945 годы</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Россия в 1914 – 1922 гг.</w:t>
            </w: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и мир накануне Первой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Первой мировой войне</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Февраль 1917 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Октябрь 1917 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09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революционные преобразования большевиков</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Гражданская война</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Революция и Гражданская война на национальных окраинах</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09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Идеология и культура в годы Гражданской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1914 – 1922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09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теме «Россия в 1914 – 1922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Советский Союз в 1920—1930-е гг.</w:t>
            </w:r>
          </w:p>
        </w:tc>
      </w:tr>
      <w:tr>
        <w:trPr>
          <w:trHeight w:val="300"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20-е годы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«Великий перелом». Индустриализация</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200"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Коллективизация сельского хозяйства</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30-е годы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1920 – 1930-е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63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разделу «Советский Союз в 1920 – 1930-е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Великая Отечественная война. 1941—1945 гг.</w:t>
            </w: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Первый период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Коренной перелом в ходе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«Десять сталинских ударов» и изгнание врага с территории СССР</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культура в годы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Окончание Второй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1941 – 1945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63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теме «Великая Отечественная война 1941 – 1945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3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56"/>
        <w:gridCol w:w="2240"/>
        <w:gridCol w:w="1469"/>
        <w:gridCol w:w="2513"/>
        <w:gridCol w:w="2631"/>
        <w:gridCol w:w="3985"/>
      </w:tblGrid>
      <w:tr>
        <w:trPr>
          <w:trHeight w:val="300" w:hRule="atLeast"/>
          <w:trHeight w:val="144" w:hRule="atLeast"/>
        </w:trPr>
        <w:tc>
          <w:tcPr>
            <w:tcW w:w="5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Всеобщая история. 1945 год — начало XXI века</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Введение. Мир во второй половине XX в. – начале XXI в.</w:t>
            </w: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Мир во второй половине XX в. – начале XXI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США и страны Европы во второй половине XX в. – начале XXI в.</w:t>
            </w:r>
          </w:p>
        </w:tc>
      </w:tr>
      <w:tr>
        <w:trPr>
          <w:trHeight w:val="189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и страны Западной Европы во второй половине ХХ – начале XXI вв.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и Восточной Европы во второй половине ХХ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Страны Азии, Африки и Латинской Америки во второй половине ХХ в. - начале XXI в.</w:t>
            </w:r>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во второй половине ХХ в.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Ближнего и Среднего Востока во второй половине ХХ в.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Тропической и Южной Африки. Освобождение от колониальной зависимости</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63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Латинской Америки во второй половине ХХ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297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разделу «Страны Азии, Африки и Латинской Америки во второй половине ХХ в. - начале XXI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Международные отношения во второй половине ХХ – начале ХХI в.</w:t>
            </w:r>
          </w:p>
        </w:tc>
      </w:tr>
      <w:tr>
        <w:trPr>
          <w:trHeight w:val="157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конце 1940-е – конце 1980-х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1990-е – 2023 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Наука и культура во второй половине ХХ в. – начале ХХI в.</w:t>
            </w: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культура во второй половине ХХ в.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современности</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Повторение и обобщение по курсу «Всеобщая история. 1945 год — начало XXI века»</w:t>
            </w: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курсу «Всеобщая история. 1945 год — начало XXI века»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История России. 1945 год – начало ХХI века</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Введение</w:t>
            </w:r>
          </w:p>
        </w:tc>
      </w:tr>
      <w:tr>
        <w:trPr>
          <w:trHeight w:val="30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СССР в 1945 – 1991 гг.</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послевоенные годы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1953 – 1964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1964 - 1985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1985 – 1991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1945 – 1991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«СССР в 1964 – 1991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Российская Федерация в 1992 – начале 2020-х гг.</w:t>
            </w:r>
          </w:p>
        </w:tc>
      </w:tr>
      <w:tr>
        <w:trPr>
          <w:trHeight w:val="159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Федерация в 1990-е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ХХI веке</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1992 - 2022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теме «Российская Федерация в 1992 – начале 2020-х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Итоговое обобщение</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обобщение</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jc w:val="left"/>
            </w:pPr>
          </w:p>
        </w:tc>
      </w:tr>
    </w:tbl>
    <w:p>
      <w:pPr>
        <w:sectPr>
          <w:pgSz w:w="16383" w:h="11906" w:orient="landscape"/>
        </w:sectPr>
      </w:pPr>
    </w:p>
    <w:bookmarkStart w:name="block-28398667" w:id="19"/>
    <w:p>
      <w:pPr>
        <w:sectPr>
          <w:pgSz w:w="16383" w:h="11906" w:orient="landscape"/>
        </w:sectPr>
      </w:pPr>
    </w:p>
    <w:bookmarkEnd w:id="19"/>
    <w:bookmarkEnd w:id="18"/>
    <w:bookmarkStart w:name="block-28398671" w:id="20"/>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64"/>
        <w:gridCol w:w="2640"/>
        <w:gridCol w:w="1228"/>
        <w:gridCol w:w="2232"/>
        <w:gridCol w:w="2370"/>
        <w:gridCol w:w="1687"/>
        <w:gridCol w:w="2873"/>
      </w:tblGrid>
      <w:tr>
        <w:trPr>
          <w:trHeight w:val="300" w:hRule="atLeast"/>
          <w:trHeight w:val="144" w:hRule="atLeast"/>
        </w:trPr>
        <w:tc>
          <w:tcPr>
            <w:tcW w:w="3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6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во Всеобщую историю начала ХХ 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накануне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мировая война. 1914 – 1918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«Мир накануне и в годы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Распад империй и образование новых национальных государств в Европе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Версальско-Вашингтонская система международных отношений</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930"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Европы и Северной Америки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Итальянский фашизм. Авторитарные режимы в Европе.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Великая депрессия. Преобразования Ф. Рузвельта в США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Германский нацизм. Нарастание агрессии в мире.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международной напряженности в 1930-е гг. Гражданская война в Испании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«Страны Европы и Северной Америки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Африки и Латинской Америки в 1918 – 1930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Африки и Латинской Америки в 1918 – 1930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культуры в 1914 – 1930-х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культуры в 1914 – 1930-х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«Мир в 1918 – 1938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Начальный период Второй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48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Великой Отечественной войны и войны на Тихом океане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Коренной перелом во Второй мировой войне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Разгром Германии, Японии и их союзников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курсу «Всеобщая история. 1914 – 1945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Историю России начала ХХ 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и мир накануне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армия на фронтах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17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Нарастание революционных настроений. Власть, экономика и общество в годы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Февраль 1917 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Октябрь 1917 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революционные преобразования большевиков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политика советской власти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Гражданская война: истоки и основные участники.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фронтах Гражданской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4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Революция и Гражданская война на национальных окраинах</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17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Идеология и культура в годы Гражданской войны. Перемены в повседневной жизни и общественных настроениях</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1914 – 1922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 обобщающий урок по теме «Россия в 1914 – 1922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Экономический и политический кризис начала 1920-х гг. Переход к нэпу</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и социальное развитие в годы нэпа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СССР. Национальная политика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развитие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Международное положение и внешняя политика СССР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советского общества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«Великий перелом». Индустриализация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Коллективизация сельского хозяйства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54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система и национальная политика СССР в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советского общества в 1930-е гг.: создание «нового человека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образования, здравоохранения в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Советское искусство 1930-х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населения в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и мировое сообщество в 1929 – 1939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накануне Великой Отечественной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1920 –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«Советский Союз в 1920 –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Великой Отечественной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Битва за Москву и блокада Ленинграда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Фронт за линией фронта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Единство фронта и тыла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Сталинградская битва. Начало коренного перелома в ходе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Курская битва. Завершение коренного перелома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90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«Десять сталинских ударов» и изгнание врага с территории СССР</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культура в годы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Освобождение народов Европы. Победа СССР в Великой Отечественной войне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Освобождение народов Европы. Победа СССР в Великой Отечественной войне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Война с Японией. Окончание Второй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Окончание Второй мировой войны. Итоги и уроки.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1941 – 1945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«Великая Отечественная война 1941 – 1945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Мир во второй половине XX в. – начале XXI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холодной войны и формирование биполярной системы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и страны Западной Европы во второй половине ХХ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41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и страны Западной Европы во второй половине ХХ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и страны Западной Европы в конце ХХ – начале XXI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и Восточной Европы во второй половине ХХ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и Восточной Европы во второй половине ХХ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Восточной и Юго-Восточной Азии в 1940 – 1970-х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социалистический выбор развития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Восточной Азии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Южной и Юго-Восточной Азии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Ближнего и Среднего Востока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Тропической и Южной Африки. Освобождение от колониальной зависимости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Латинской Америки во второй половине ХХ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68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«Страны Азии, Африки и Латинской Америки во второй половине ХХ в. - начале XXI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конце 1940-е – конце 1980-х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конце 1940-е – конце 1980-х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1990-е – 2023 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1990-е – 2023 г. Кризис глобального доминирования Запада.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Развития науки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культуры и искусства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современности.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«Всеобщая история 1945 – 2022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курс «История России. 1945 год – начало ХХI века»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Восстановление и развитие экономики и социальной сферы.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система в послевоенные годы.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5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Идеология, наука, культура и спорт в послевоенные годы.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и роль СССР в послевоенном мире. Внешняя политика СССР в 1945 – 1953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Новое руководство страны. Смена политического курса.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и социальное развитие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техники.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Перемены в повседневной жизни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темам «СССР в послевоенные годы» и «СССР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развитие СССР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Социально-экономическое развитие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образование, здравоохранения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Идеология и культура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советского общества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4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и национальные движения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СССР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и мир в начале 1980-х. Предпосылки реформ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Социально-экономическое развитие СССР в 1985 – 1991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Перемены в духовной сфере в годы перестройки.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Реформа политической системы СССР и её итоги.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Новое политическое мышление и перемены во внешней политике.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и подъем национальных движений. Распад СССР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1945 – 1991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«СССР в 1964 – 1991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экономика в условиях рынка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развитие Российской Федерации в 1990-е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Межнациональные отношения и национальная политика в 1990-е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в 1990-е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4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и мир. Внешняя политика Российской Федерации в 1990-е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вызовы и новые приоритеты внутренней политики России в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2008 – 2011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Социально-экономическое развитие России в начале ХХI в. Приоритетные национальные проекты.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наука, спорт и общественная жизнь в 1990-х – начале 2020-х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наука, спорт и общественная жизнь в 1990-х – начале 2020-х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в начале ХХI в. Россия в современном мире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в начале ХХI в. Россия в современном мире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2012 – начале 2020-х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сегодня. Специальная военная операция (СВО)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сегодня. Специальная военная операция (СВО)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1992 – 2022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08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«Российская Федерация в 1992 – начале 2020-х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обобщающий урок по курсу «История России. 1945 год – начало ХХI века»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8398671" w:id="21"/>
    <w:p>
      <w:pPr>
        <w:sectPr>
          <w:pgSz w:w="16383" w:h="11906" w:orient="landscape"/>
        </w:sectPr>
      </w:pPr>
    </w:p>
    <w:bookmarkEnd w:id="21"/>
    <w:bookmarkEnd w:id="20"/>
    <w:bookmarkStart w:name="block-28398670" w:id="22"/>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28398670" w:id="23"/>
    <w:p>
      <w:pPr>
        <w:sectPr>
          <w:pgSz w:w="11906" w:h="16383" w:orient="portrait"/>
        </w:sectPr>
      </w:pPr>
    </w:p>
    <w:bookmarkEnd w:id="23"/>
    <w:bookmarkEnd w:id="22"/>
    <w:sectPr>
      <w:pgSz w:w="11907" w:h="16839" w:code="9"/>
      <w:pgMar w:top="1440" w:right="1440" w:bottom="1440" w:left="1440"/>
    </w:sectPr>
  </w:body>
</w:document>
</file>

<file path=word/numbering.xml><?xml version="1.0" encoding="utf-8"?>
<w:numbering xmlns:w14="http://schemas.microsoft.com/office/word/2010/wordml"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14="http://schemas.microsoft.com/office/word/2010/wordml"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14="http://schemas.microsoft.com/office/word/2010/wordml"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